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7D0" w:rsidRPr="009010CC" w:rsidRDefault="00706E14">
      <w:pPr>
        <w:spacing w:after="0" w:line="408" w:lineRule="auto"/>
        <w:ind w:left="120"/>
        <w:jc w:val="center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077D0" w:rsidRPr="009010CC" w:rsidRDefault="00706E14">
      <w:pPr>
        <w:spacing w:after="0" w:line="408" w:lineRule="auto"/>
        <w:ind w:left="120"/>
        <w:jc w:val="center"/>
        <w:rPr>
          <w:lang w:val="ru-RU"/>
        </w:rPr>
      </w:pPr>
      <w:bookmarkStart w:id="0" w:name="b9bd104d-6082-47bd-8132-2766a2040a6c"/>
      <w:r w:rsidRPr="009010C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</w:t>
      </w:r>
      <w:bookmarkEnd w:id="0"/>
    </w:p>
    <w:p w:rsidR="00C077D0" w:rsidRPr="009010CC" w:rsidRDefault="00706E14">
      <w:pPr>
        <w:spacing w:after="0" w:line="408" w:lineRule="auto"/>
        <w:ind w:left="120"/>
        <w:jc w:val="center"/>
        <w:rPr>
          <w:lang w:val="ru-RU"/>
        </w:rPr>
      </w:pPr>
      <w:bookmarkStart w:id="1" w:name="34df4a62-8dcd-4a78-a0bb-c2323fe584ec"/>
      <w:r w:rsidRPr="009010C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9010CC">
        <w:rPr>
          <w:rFonts w:ascii="Times New Roman" w:hAnsi="Times New Roman"/>
          <w:b/>
          <w:color w:val="000000"/>
          <w:sz w:val="28"/>
          <w:lang w:val="ru-RU"/>
        </w:rPr>
        <w:t>Аксайского</w:t>
      </w:r>
      <w:proofErr w:type="spellEnd"/>
      <w:r w:rsidRPr="009010CC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</w:p>
    <w:p w:rsidR="00C077D0" w:rsidRPr="009010CC" w:rsidRDefault="00706E14">
      <w:pPr>
        <w:spacing w:after="0" w:line="408" w:lineRule="auto"/>
        <w:ind w:left="120"/>
        <w:jc w:val="center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9010CC">
        <w:rPr>
          <w:rFonts w:ascii="Times New Roman" w:hAnsi="Times New Roman"/>
          <w:b/>
          <w:color w:val="000000"/>
          <w:sz w:val="28"/>
          <w:lang w:val="ru-RU"/>
        </w:rPr>
        <w:t>Истоминская</w:t>
      </w:r>
      <w:proofErr w:type="spellEnd"/>
      <w:r w:rsidRPr="009010CC">
        <w:rPr>
          <w:rFonts w:ascii="Times New Roman" w:hAnsi="Times New Roman"/>
          <w:b/>
          <w:color w:val="000000"/>
          <w:sz w:val="28"/>
          <w:lang w:val="ru-RU"/>
        </w:rPr>
        <w:t xml:space="preserve"> ООШ</w:t>
      </w:r>
    </w:p>
    <w:p w:rsidR="00C077D0" w:rsidRPr="009010CC" w:rsidRDefault="00C077D0">
      <w:pPr>
        <w:spacing w:after="0"/>
        <w:ind w:left="120"/>
        <w:rPr>
          <w:lang w:val="ru-RU"/>
        </w:rPr>
      </w:pPr>
    </w:p>
    <w:p w:rsidR="00C077D0" w:rsidRPr="009010CC" w:rsidRDefault="00C077D0">
      <w:pPr>
        <w:spacing w:after="0"/>
        <w:ind w:left="120"/>
        <w:rPr>
          <w:lang w:val="ru-RU"/>
        </w:rPr>
      </w:pPr>
    </w:p>
    <w:p w:rsidR="00C077D0" w:rsidRPr="009010CC" w:rsidRDefault="00C077D0">
      <w:pPr>
        <w:spacing w:after="0"/>
        <w:ind w:left="120"/>
        <w:rPr>
          <w:lang w:val="ru-RU"/>
        </w:rPr>
      </w:pPr>
    </w:p>
    <w:p w:rsidR="00C077D0" w:rsidRPr="009010CC" w:rsidRDefault="00C077D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077D0">
        <w:tc>
          <w:tcPr>
            <w:tcW w:w="3114" w:type="dxa"/>
          </w:tcPr>
          <w:p w:rsidR="00C077D0" w:rsidRDefault="00C077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077D0" w:rsidRDefault="00706E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077D0" w:rsidRDefault="00706E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077D0" w:rsidRDefault="00706E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077D0" w:rsidRDefault="00706E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Краснова И.Н.</w:t>
            </w:r>
          </w:p>
          <w:p w:rsidR="00C077D0" w:rsidRDefault="009010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 w:rsidR="00706E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августа202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706E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  <w:bookmarkStart w:id="2" w:name="_GoBack"/>
            <w:bookmarkEnd w:id="2"/>
          </w:p>
          <w:p w:rsidR="00C077D0" w:rsidRDefault="00C077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077D0" w:rsidRDefault="00706E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077D0" w:rsidRDefault="00706E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077D0" w:rsidRDefault="00706E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077D0" w:rsidRDefault="00706E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Краснов О.Г.</w:t>
            </w:r>
          </w:p>
          <w:p w:rsidR="00C077D0" w:rsidRDefault="00706E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 от «28» августа202</w:t>
            </w:r>
            <w:r w:rsidR="009010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077D0" w:rsidRDefault="00C077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077D0" w:rsidRDefault="00C077D0">
      <w:pPr>
        <w:spacing w:after="0"/>
        <w:ind w:left="120"/>
      </w:pPr>
    </w:p>
    <w:p w:rsidR="00C077D0" w:rsidRDefault="00C077D0">
      <w:pPr>
        <w:spacing w:after="0"/>
        <w:ind w:left="120"/>
      </w:pPr>
    </w:p>
    <w:p w:rsidR="00C077D0" w:rsidRDefault="00C077D0">
      <w:pPr>
        <w:spacing w:after="0"/>
        <w:ind w:left="120"/>
      </w:pPr>
    </w:p>
    <w:p w:rsidR="00C077D0" w:rsidRDefault="00C077D0">
      <w:pPr>
        <w:spacing w:after="0"/>
        <w:ind w:left="120"/>
      </w:pPr>
    </w:p>
    <w:p w:rsidR="00C077D0" w:rsidRDefault="00C077D0">
      <w:pPr>
        <w:spacing w:after="0"/>
        <w:ind w:left="120"/>
      </w:pPr>
    </w:p>
    <w:p w:rsidR="00C077D0" w:rsidRDefault="00706E1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077D0" w:rsidRDefault="00706E1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3262662)</w:t>
      </w:r>
    </w:p>
    <w:p w:rsidR="00C077D0" w:rsidRDefault="00C077D0">
      <w:pPr>
        <w:spacing w:after="0"/>
        <w:ind w:left="120"/>
        <w:jc w:val="center"/>
      </w:pPr>
    </w:p>
    <w:p w:rsidR="00C077D0" w:rsidRDefault="00706E14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C077D0" w:rsidRDefault="00706E14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C077D0" w:rsidRDefault="00C077D0">
      <w:pPr>
        <w:spacing w:after="0"/>
        <w:jc w:val="both"/>
      </w:pPr>
    </w:p>
    <w:p w:rsidR="00C077D0" w:rsidRDefault="00C077D0">
      <w:pPr>
        <w:spacing w:after="0"/>
        <w:jc w:val="both"/>
      </w:pPr>
    </w:p>
    <w:p w:rsidR="00C077D0" w:rsidRDefault="00C077D0">
      <w:pPr>
        <w:spacing w:after="0"/>
        <w:ind w:left="120"/>
        <w:jc w:val="center"/>
      </w:pPr>
    </w:p>
    <w:p w:rsidR="00C077D0" w:rsidRDefault="00C077D0">
      <w:pPr>
        <w:spacing w:after="0"/>
        <w:ind w:left="120"/>
        <w:jc w:val="center"/>
      </w:pPr>
    </w:p>
    <w:p w:rsidR="00C077D0" w:rsidRPr="009010CC" w:rsidRDefault="00706E14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>
        <w:rPr>
          <w:rFonts w:ascii="Times New Roman" w:hAnsi="Times New Roman"/>
          <w:b/>
          <w:color w:val="000000"/>
          <w:sz w:val="28"/>
        </w:rPr>
        <w:t xml:space="preserve">х.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Истомино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9010CC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C077D0" w:rsidRDefault="00C077D0">
      <w:pPr>
        <w:spacing w:after="0"/>
        <w:ind w:left="120"/>
      </w:pPr>
    </w:p>
    <w:p w:rsidR="00C077D0" w:rsidRDefault="00C077D0">
      <w:pPr>
        <w:sectPr w:rsidR="00C077D0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24586505"/>
    </w:p>
    <w:bookmarkEnd w:id="5"/>
    <w:p w:rsidR="00C077D0" w:rsidRDefault="00706E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077D0" w:rsidRDefault="00C077D0">
      <w:pPr>
        <w:spacing w:after="0" w:line="264" w:lineRule="auto"/>
        <w:ind w:left="120"/>
        <w:jc w:val="both"/>
      </w:pP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</w:t>
      </w:r>
      <w:r w:rsidRPr="009010CC">
        <w:rPr>
          <w:rFonts w:ascii="Times New Roman" w:hAnsi="Times New Roman"/>
          <w:color w:val="000000"/>
          <w:sz w:val="28"/>
          <w:lang w:val="ru-RU"/>
        </w:rPr>
        <w:t>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</w:t>
      </w:r>
      <w:r w:rsidRPr="009010CC">
        <w:rPr>
          <w:rFonts w:ascii="Times New Roman" w:hAnsi="Times New Roman"/>
          <w:color w:val="000000"/>
          <w:sz w:val="28"/>
          <w:lang w:val="ru-RU"/>
        </w:rPr>
        <w:t>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</w:t>
      </w:r>
      <w:r w:rsidRPr="009010CC">
        <w:rPr>
          <w:rFonts w:ascii="Times New Roman" w:hAnsi="Times New Roman"/>
          <w:color w:val="000000"/>
          <w:sz w:val="28"/>
          <w:lang w:val="ru-RU"/>
        </w:rPr>
        <w:t>го потенциала обучающихся.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</w:t>
      </w:r>
      <w:r w:rsidRPr="009010CC">
        <w:rPr>
          <w:rFonts w:ascii="Times New Roman" w:hAnsi="Times New Roman"/>
          <w:color w:val="000000"/>
          <w:sz w:val="28"/>
          <w:lang w:val="ru-RU"/>
        </w:rPr>
        <w:t>твенной деятельности в жизни людей.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Важнейшей задаче</w:t>
      </w:r>
      <w:r w:rsidRPr="009010CC">
        <w:rPr>
          <w:rFonts w:ascii="Times New Roman" w:hAnsi="Times New Roman"/>
          <w:color w:val="000000"/>
          <w:sz w:val="28"/>
          <w:lang w:val="ru-RU"/>
        </w:rPr>
        <w:t>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Учебные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</w:t>
      </w:r>
      <w:r w:rsidRPr="009010CC">
        <w:rPr>
          <w:rFonts w:ascii="Times New Roman" w:hAnsi="Times New Roman"/>
          <w:color w:val="000000"/>
          <w:sz w:val="28"/>
          <w:lang w:val="ru-RU"/>
        </w:rPr>
        <w:t>аблюдения окружающей действительности).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прежде </w:t>
      </w: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всего</w:t>
      </w:r>
      <w:proofErr w:type="gram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в собственной художественной деятельности, в процессе практического решения х</w:t>
      </w:r>
      <w:r w:rsidRPr="009010CC">
        <w:rPr>
          <w:rFonts w:ascii="Times New Roman" w:hAnsi="Times New Roman"/>
          <w:color w:val="000000"/>
          <w:sz w:val="28"/>
          <w:lang w:val="ru-RU"/>
        </w:rPr>
        <w:t>удожественно-творческих задач.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9010CC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изобразительного </w:t>
      </w:r>
      <w:r w:rsidRPr="009010CC">
        <w:rPr>
          <w:rFonts w:ascii="Times New Roman" w:hAnsi="Times New Roman"/>
          <w:color w:val="000000"/>
          <w:sz w:val="28"/>
          <w:lang w:val="ru-RU"/>
        </w:rPr>
        <w:t>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C077D0" w:rsidRPr="009010CC" w:rsidRDefault="00C077D0">
      <w:pPr>
        <w:spacing w:after="0" w:line="264" w:lineRule="auto"/>
        <w:ind w:left="120"/>
        <w:jc w:val="both"/>
        <w:rPr>
          <w:lang w:val="ru-RU"/>
        </w:rPr>
      </w:pPr>
    </w:p>
    <w:p w:rsidR="00C077D0" w:rsidRPr="009010CC" w:rsidRDefault="00C077D0">
      <w:pPr>
        <w:rPr>
          <w:lang w:val="ru-RU"/>
        </w:rPr>
        <w:sectPr w:rsidR="00C077D0" w:rsidRPr="009010CC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4586502"/>
    </w:p>
    <w:bookmarkEnd w:id="7"/>
    <w:p w:rsidR="00C077D0" w:rsidRPr="009010CC" w:rsidRDefault="00706E14">
      <w:pPr>
        <w:spacing w:after="0" w:line="264" w:lineRule="auto"/>
        <w:ind w:left="12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077D0" w:rsidRPr="009010CC" w:rsidRDefault="00C077D0">
      <w:pPr>
        <w:spacing w:after="0" w:line="264" w:lineRule="auto"/>
        <w:ind w:left="120"/>
        <w:jc w:val="both"/>
        <w:rPr>
          <w:lang w:val="ru-RU"/>
        </w:rPr>
      </w:pPr>
    </w:p>
    <w:p w:rsidR="00C077D0" w:rsidRPr="009010CC" w:rsidRDefault="00706E14">
      <w:pPr>
        <w:spacing w:after="0" w:line="264" w:lineRule="auto"/>
        <w:ind w:left="12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77D0" w:rsidRPr="009010CC" w:rsidRDefault="00C077D0">
      <w:pPr>
        <w:spacing w:after="0" w:line="264" w:lineRule="auto"/>
        <w:ind w:left="120"/>
        <w:jc w:val="both"/>
        <w:rPr>
          <w:lang w:val="ru-RU"/>
        </w:rPr>
      </w:pP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Расположени</w:t>
      </w:r>
      <w:r w:rsidRPr="009010CC">
        <w:rPr>
          <w:rFonts w:ascii="Times New Roman" w:hAnsi="Times New Roman"/>
          <w:color w:val="000000"/>
          <w:sz w:val="28"/>
          <w:lang w:val="ru-RU"/>
        </w:rPr>
        <w:t>е изображения на листе. Выбор вертикального или горизонтального формата листа в зависимости от содержания изображения.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Рисование с н</w:t>
      </w:r>
      <w:r w:rsidRPr="009010CC">
        <w:rPr>
          <w:rFonts w:ascii="Times New Roman" w:hAnsi="Times New Roman"/>
          <w:color w:val="000000"/>
          <w:sz w:val="28"/>
          <w:lang w:val="ru-RU"/>
        </w:rPr>
        <w:t>атуры: разные листья и их форма.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</w:t>
      </w:r>
      <w:r w:rsidRPr="009010CC">
        <w:rPr>
          <w:rFonts w:ascii="Times New Roman" w:hAnsi="Times New Roman"/>
          <w:color w:val="000000"/>
          <w:sz w:val="28"/>
          <w:lang w:val="ru-RU"/>
        </w:rPr>
        <w:t>стности. Цельная форма и её части.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</w:t>
      </w:r>
      <w:r w:rsidRPr="009010CC">
        <w:rPr>
          <w:rFonts w:ascii="Times New Roman" w:hAnsi="Times New Roman"/>
          <w:color w:val="000000"/>
          <w:sz w:val="28"/>
          <w:lang w:val="ru-RU"/>
        </w:rPr>
        <w:t>ия, связанные с каждым цветом. Навыки смешения красок и получение нового цвета.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</w:t>
      </w:r>
      <w:r w:rsidRPr="009010CC">
        <w:rPr>
          <w:rFonts w:ascii="Times New Roman" w:hAnsi="Times New Roman"/>
          <w:color w:val="000000"/>
          <w:sz w:val="28"/>
          <w:lang w:val="ru-RU"/>
        </w:rPr>
        <w:t>аботы гуашью. Эмоциональная выразительность цвета.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9010CC">
        <w:rPr>
          <w:rFonts w:ascii="Times New Roman" w:hAnsi="Times New Roman"/>
          <w:b/>
          <w:color w:val="000000"/>
          <w:sz w:val="28"/>
          <w:lang w:val="ru-RU"/>
        </w:rPr>
        <w:t>одуль «Скульптура»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ого из наиболее известных народных художественных промыслов (дымковская или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из бумаги и картона.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</w:t>
      </w:r>
      <w:r w:rsidRPr="009010CC">
        <w:rPr>
          <w:rFonts w:ascii="Times New Roman" w:hAnsi="Times New Roman"/>
          <w:color w:val="000000"/>
          <w:sz w:val="28"/>
          <w:lang w:val="ru-RU"/>
        </w:rPr>
        <w:t>нтами в предметах декоративно-прикладного искусства.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каргоп</w:t>
      </w:r>
      <w:r w:rsidRPr="009010CC">
        <w:rPr>
          <w:rFonts w:ascii="Times New Roman" w:hAnsi="Times New Roman"/>
          <w:color w:val="000000"/>
          <w:sz w:val="28"/>
          <w:lang w:val="ru-RU"/>
        </w:rPr>
        <w:t>ольская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Наблю</w:t>
      </w:r>
      <w:r w:rsidRPr="009010CC">
        <w:rPr>
          <w:rFonts w:ascii="Times New Roman" w:hAnsi="Times New Roman"/>
          <w:color w:val="000000"/>
          <w:sz w:val="28"/>
          <w:lang w:val="ru-RU"/>
        </w:rPr>
        <w:t>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</w:t>
      </w:r>
      <w:r w:rsidRPr="009010CC">
        <w:rPr>
          <w:rFonts w:ascii="Times New Roman" w:hAnsi="Times New Roman"/>
          <w:color w:val="000000"/>
          <w:sz w:val="28"/>
          <w:lang w:val="ru-RU"/>
        </w:rPr>
        <w:t>езания и вырезания деталей; использование приёма симметрии.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</w:t>
      </w:r>
      <w:r w:rsidRPr="009010CC">
        <w:rPr>
          <w:rFonts w:ascii="Times New Roman" w:hAnsi="Times New Roman"/>
          <w:color w:val="000000"/>
          <w:sz w:val="28"/>
          <w:lang w:val="ru-RU"/>
        </w:rPr>
        <w:t>бсуждение сюжетного и эмоционального содержания детских работ.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Рассматривание илл</w:t>
      </w:r>
      <w:r w:rsidRPr="009010CC">
        <w:rPr>
          <w:rFonts w:ascii="Times New Roman" w:hAnsi="Times New Roman"/>
          <w:color w:val="000000"/>
          <w:sz w:val="28"/>
          <w:lang w:val="ru-RU"/>
        </w:rPr>
        <w:t>юстраций детской книги на основе содержательных установок учителя в соответствии с изучаемой темой.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по выбору учителя). 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«Азбук</w:t>
      </w:r>
      <w:r w:rsidRPr="009010CC">
        <w:rPr>
          <w:rFonts w:ascii="Times New Roman" w:hAnsi="Times New Roman"/>
          <w:b/>
          <w:color w:val="000000"/>
          <w:sz w:val="28"/>
          <w:lang w:val="ru-RU"/>
        </w:rPr>
        <w:t>а цифровой графики»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C077D0" w:rsidRPr="009010CC" w:rsidRDefault="00C077D0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C077D0" w:rsidRPr="009010CC" w:rsidRDefault="00C077D0">
      <w:pPr>
        <w:spacing w:after="0"/>
        <w:ind w:left="120"/>
        <w:rPr>
          <w:lang w:val="ru-RU"/>
        </w:rPr>
      </w:pPr>
    </w:p>
    <w:p w:rsidR="00C077D0" w:rsidRPr="009010CC" w:rsidRDefault="00706E14">
      <w:pPr>
        <w:spacing w:after="0"/>
        <w:ind w:left="120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077D0" w:rsidRPr="009010CC" w:rsidRDefault="00C077D0">
      <w:pPr>
        <w:spacing w:after="0"/>
        <w:ind w:left="120"/>
        <w:rPr>
          <w:lang w:val="ru-RU"/>
        </w:rPr>
      </w:pP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</w:t>
      </w:r>
      <w:r w:rsidRPr="009010CC">
        <w:rPr>
          <w:rFonts w:ascii="Times New Roman" w:hAnsi="Times New Roman"/>
          <w:color w:val="000000"/>
          <w:sz w:val="28"/>
          <w:lang w:val="ru-RU"/>
        </w:rPr>
        <w:t>Художественные материалы для линейного рисунка и их свойства. Развитие навыков линейного рисунка.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Ритм пятен: освоение основ композиции. Расположение пятна на </w:t>
      </w:r>
      <w:r w:rsidRPr="009010CC">
        <w:rPr>
          <w:rFonts w:ascii="Times New Roman" w:hAnsi="Times New Roman"/>
          <w:color w:val="000000"/>
          <w:sz w:val="28"/>
          <w:lang w:val="ru-RU"/>
        </w:rPr>
        <w:t>плоскости листа: сгущение, разброс, доминанта, равновесие, спокойствие и движение.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077D0" w:rsidRDefault="00706E14">
      <w:pPr>
        <w:spacing w:after="0" w:line="264" w:lineRule="auto"/>
        <w:ind w:firstLine="600"/>
        <w:jc w:val="both"/>
      </w:pPr>
      <w:r w:rsidRPr="009010CC">
        <w:rPr>
          <w:rFonts w:ascii="Times New Roman" w:hAnsi="Times New Roman"/>
          <w:color w:val="000000"/>
          <w:sz w:val="28"/>
          <w:lang w:val="ru-RU"/>
        </w:rPr>
        <w:t>Рисунок с натуры прост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Штриховка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внимательно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Графиче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</w:t>
      </w:r>
      <w:r w:rsidRPr="009010CC">
        <w:rPr>
          <w:rFonts w:ascii="Times New Roman" w:hAnsi="Times New Roman"/>
          <w:color w:val="000000"/>
          <w:sz w:val="28"/>
          <w:lang w:val="ru-RU"/>
        </w:rPr>
        <w:t>азный характер мазков и движений кистью. Пастозное, плотное и прозрачное нанесение краски.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</w:t>
      </w:r>
      <w:r w:rsidRPr="009010CC">
        <w:rPr>
          <w:rFonts w:ascii="Times New Roman" w:hAnsi="Times New Roman"/>
          <w:color w:val="000000"/>
          <w:sz w:val="28"/>
          <w:lang w:val="ru-RU"/>
        </w:rPr>
        <w:t>ие цвета с помощью тёмной краски и осветление цвета. Эмоциональная выразительность цветовых состояний и отношений.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</w:t>
      </w:r>
      <w:r w:rsidRPr="009010CC">
        <w:rPr>
          <w:rFonts w:ascii="Times New Roman" w:hAnsi="Times New Roman"/>
          <w:color w:val="000000"/>
          <w:sz w:val="28"/>
          <w:lang w:val="ru-RU"/>
        </w:rPr>
        <w:t>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Леп</w:t>
      </w:r>
      <w:r w:rsidRPr="009010CC">
        <w:rPr>
          <w:rFonts w:ascii="Times New Roman" w:hAnsi="Times New Roman"/>
          <w:color w:val="000000"/>
          <w:sz w:val="28"/>
          <w:lang w:val="ru-RU"/>
        </w:rPr>
        <w:t>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</w:t>
      </w:r>
      <w:r w:rsidRPr="009010CC">
        <w:rPr>
          <w:rFonts w:ascii="Times New Roman" w:hAnsi="Times New Roman"/>
          <w:color w:val="000000"/>
          <w:sz w:val="28"/>
          <w:lang w:val="ru-RU"/>
        </w:rPr>
        <w:t>ствии с традициями промысла.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</w:t>
      </w:r>
      <w:r w:rsidRPr="009010CC">
        <w:rPr>
          <w:rFonts w:ascii="Times New Roman" w:hAnsi="Times New Roman"/>
          <w:color w:val="000000"/>
          <w:sz w:val="28"/>
          <w:lang w:val="ru-RU"/>
        </w:rPr>
        <w:t>а тяжёлой, неповоротливой и лёгкой, стремительной формы.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в предметах декоративно-прикладного искусства (например, кружево, вышивка, ювелирные изделия).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риалов. Декоративные изображения животных в игрушках народных промыслов;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</w:t>
      </w:r>
      <w:r w:rsidRPr="009010CC">
        <w:rPr>
          <w:rFonts w:ascii="Times New Roman" w:hAnsi="Times New Roman"/>
          <w:color w:val="000000"/>
          <w:sz w:val="28"/>
          <w:lang w:val="ru-RU"/>
        </w:rPr>
        <w:t>родные женские и мужские украшения. Назначение украшений и их роль в жизни людей.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</w:t>
      </w:r>
      <w:r w:rsidRPr="009010CC">
        <w:rPr>
          <w:rFonts w:ascii="Times New Roman" w:hAnsi="Times New Roman"/>
          <w:color w:val="000000"/>
          <w:sz w:val="28"/>
          <w:lang w:val="ru-RU"/>
        </w:rPr>
        <w:t>адки.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</w:t>
      </w:r>
      <w:r w:rsidRPr="009010CC">
        <w:rPr>
          <w:rFonts w:ascii="Times New Roman" w:hAnsi="Times New Roman"/>
          <w:color w:val="000000"/>
          <w:sz w:val="28"/>
          <w:lang w:val="ru-RU"/>
        </w:rPr>
        <w:t>ва. Обсуждение сюжетного и эмоционального содержания детских работ.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Восприятие </w:t>
      </w:r>
      <w:r w:rsidRPr="009010CC">
        <w:rPr>
          <w:rFonts w:ascii="Times New Roman" w:hAnsi="Times New Roman"/>
          <w:color w:val="000000"/>
          <w:sz w:val="28"/>
          <w:lang w:val="ru-RU"/>
        </w:rPr>
        <w:t>орнаментальных произведений прикладного искусства (например, кружево, шитьё, резьба и роспись).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Восприятие про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изведений анималистического жанра в графике (например, произведений В. В.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</w:t>
      </w:r>
      <w:r w:rsidRPr="009010CC">
        <w:rPr>
          <w:rFonts w:ascii="Times New Roman" w:hAnsi="Times New Roman"/>
          <w:b/>
          <w:color w:val="000000"/>
          <w:sz w:val="28"/>
          <w:lang w:val="ru-RU"/>
        </w:rPr>
        <w:t>».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10CC">
        <w:rPr>
          <w:rFonts w:ascii="Times New Roman" w:hAnsi="Times New Roman"/>
          <w:color w:val="000000"/>
          <w:sz w:val="28"/>
          <w:lang w:val="ru-RU"/>
        </w:rPr>
        <w:t>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Освоение инстру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</w:t>
      </w:r>
      <w:r w:rsidRPr="009010CC">
        <w:rPr>
          <w:rFonts w:ascii="Times New Roman" w:hAnsi="Times New Roman"/>
          <w:color w:val="000000"/>
          <w:sz w:val="28"/>
          <w:lang w:val="ru-RU"/>
        </w:rPr>
        <w:t>пример, «Горящий костёр в синей ночи», «Перо жар-птицы»).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077D0" w:rsidRPr="009010CC" w:rsidRDefault="00C077D0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C077D0" w:rsidRPr="009010CC" w:rsidRDefault="00706E14">
      <w:pPr>
        <w:spacing w:after="0"/>
        <w:ind w:left="120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077D0" w:rsidRPr="009010CC" w:rsidRDefault="00C077D0">
      <w:pPr>
        <w:spacing w:after="0"/>
        <w:ind w:left="120"/>
        <w:rPr>
          <w:lang w:val="ru-RU"/>
        </w:rPr>
      </w:pP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Эскизы обл</w:t>
      </w:r>
      <w:r w:rsidRPr="009010CC">
        <w:rPr>
          <w:rFonts w:ascii="Times New Roman" w:hAnsi="Times New Roman"/>
          <w:color w:val="000000"/>
          <w:sz w:val="28"/>
          <w:lang w:val="ru-RU"/>
        </w:rPr>
        <w:t>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</w:t>
      </w:r>
      <w:r w:rsidRPr="009010CC">
        <w:rPr>
          <w:rFonts w:ascii="Times New Roman" w:hAnsi="Times New Roman"/>
          <w:color w:val="000000"/>
          <w:sz w:val="28"/>
          <w:lang w:val="ru-RU"/>
        </w:rPr>
        <w:t>вмещение текста (шрифта) и изображения. Рисунок открытки или аппликация.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Графические зарисовки карандашами по памяти или на основе наблюдений и фотографий </w:t>
      </w:r>
      <w:r w:rsidRPr="009010CC">
        <w:rPr>
          <w:rFonts w:ascii="Times New Roman" w:hAnsi="Times New Roman"/>
          <w:color w:val="000000"/>
          <w:sz w:val="28"/>
          <w:lang w:val="ru-RU"/>
        </w:rPr>
        <w:t>архитектурных достопримечательностей своего города.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с ярко выраженным характером. Аппликация из цветной бумаги.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</w:t>
      </w:r>
      <w:r w:rsidRPr="009010CC">
        <w:rPr>
          <w:rFonts w:ascii="Times New Roman" w:hAnsi="Times New Roman"/>
          <w:color w:val="000000"/>
          <w:sz w:val="28"/>
          <w:lang w:val="ru-RU"/>
        </w:rPr>
        <w:t>ктакля со сказочным сюжетом (сказка по выбору).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</w:t>
      </w:r>
      <w:r w:rsidRPr="009010CC">
        <w:rPr>
          <w:rFonts w:ascii="Times New Roman" w:hAnsi="Times New Roman"/>
          <w:color w:val="000000"/>
          <w:sz w:val="28"/>
          <w:lang w:val="ru-RU"/>
        </w:rPr>
        <w:t>втопортрет» из предметов, характеризующих личность обучающегося.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</w:t>
      </w:r>
      <w:r w:rsidRPr="009010CC">
        <w:rPr>
          <w:rFonts w:ascii="Times New Roman" w:hAnsi="Times New Roman"/>
          <w:color w:val="000000"/>
          <w:sz w:val="28"/>
          <w:lang w:val="ru-RU"/>
        </w:rPr>
        <w:t>о и состояние неба в изображении.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</w:t>
      </w:r>
      <w:r w:rsidRPr="009010CC">
        <w:rPr>
          <w:rFonts w:ascii="Times New Roman" w:hAnsi="Times New Roman"/>
          <w:color w:val="000000"/>
          <w:sz w:val="28"/>
          <w:lang w:val="ru-RU"/>
        </w:rPr>
        <w:t>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игрушки из подручного нехудожественного материала, придание ей </w:t>
      </w:r>
      <w:r w:rsidRPr="009010CC">
        <w:rPr>
          <w:rFonts w:ascii="Times New Roman" w:hAnsi="Times New Roman"/>
          <w:color w:val="000000"/>
          <w:sz w:val="28"/>
          <w:lang w:val="ru-RU"/>
        </w:rPr>
        <w:t>одушевлённого образа (добавления деталей лепных или из бумаги, ниток или других материалов).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>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Освоение знаний о видах скульптуры (по назначению) </w:t>
      </w:r>
      <w:r w:rsidRPr="009010CC">
        <w:rPr>
          <w:rFonts w:ascii="Times New Roman" w:hAnsi="Times New Roman"/>
          <w:color w:val="000000"/>
          <w:sz w:val="28"/>
          <w:lang w:val="ru-RU"/>
        </w:rPr>
        <w:t>и жанрах скульптуры (по сюжету изображения).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Приёмы исполнения орнаментов и выполнение эскизов украшения </w:t>
      </w:r>
      <w:r w:rsidRPr="009010CC">
        <w:rPr>
          <w:rFonts w:ascii="Times New Roman" w:hAnsi="Times New Roman"/>
          <w:color w:val="000000"/>
          <w:sz w:val="28"/>
          <w:lang w:val="ru-RU"/>
        </w:rPr>
        <w:t>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Эскизы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Проектирование (эскизы) дек</w:t>
      </w:r>
      <w:r w:rsidRPr="009010CC">
        <w:rPr>
          <w:rFonts w:ascii="Times New Roman" w:hAnsi="Times New Roman"/>
          <w:color w:val="000000"/>
          <w:sz w:val="28"/>
          <w:lang w:val="ru-RU"/>
        </w:rPr>
        <w:t>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</w:t>
      </w:r>
      <w:r w:rsidRPr="009010CC">
        <w:rPr>
          <w:rFonts w:ascii="Times New Roman" w:hAnsi="Times New Roman"/>
          <w:color w:val="000000"/>
          <w:sz w:val="28"/>
          <w:lang w:val="ru-RU"/>
        </w:rPr>
        <w:t>ти, на основе использования фотографий и образных представлений.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</w:t>
      </w:r>
      <w:r w:rsidRPr="009010CC">
        <w:rPr>
          <w:rFonts w:ascii="Times New Roman" w:hAnsi="Times New Roman"/>
          <w:color w:val="000000"/>
          <w:sz w:val="28"/>
          <w:lang w:val="ru-RU"/>
        </w:rPr>
        <w:t>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</w:t>
      </w:r>
      <w:r w:rsidRPr="009010CC">
        <w:rPr>
          <w:rFonts w:ascii="Times New Roman" w:hAnsi="Times New Roman"/>
          <w:b/>
          <w:color w:val="000000"/>
          <w:sz w:val="28"/>
          <w:lang w:val="ru-RU"/>
        </w:rPr>
        <w:t>ства»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</w:t>
      </w:r>
      <w:r w:rsidRPr="009010CC">
        <w:rPr>
          <w:rFonts w:ascii="Times New Roman" w:hAnsi="Times New Roman"/>
          <w:color w:val="000000"/>
          <w:sz w:val="28"/>
          <w:lang w:val="ru-RU"/>
        </w:rPr>
        <w:t>рные достопримечательности (по выбору учителя), их значение в современном мире.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Художественные музеи. Виртуальные путешествия в художественные </w:t>
      </w:r>
      <w:r w:rsidRPr="009010CC">
        <w:rPr>
          <w:rFonts w:ascii="Times New Roman" w:hAnsi="Times New Roman"/>
          <w:color w:val="000000"/>
          <w:sz w:val="28"/>
          <w:lang w:val="ru-RU"/>
        </w:rPr>
        <w:t>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Виды пространственных искусств: виды определяютс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я по назначению произведений в жизни людей. 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Представ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ления о произведениях крупнейших отечественных художников-пейзажистов: И. И. Шишкина, И. И. Левитана, А. К.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портретистов: В. И. Сурикова, И. Е. </w:t>
      </w:r>
      <w:r w:rsidRPr="009010CC">
        <w:rPr>
          <w:rFonts w:ascii="Times New Roman" w:hAnsi="Times New Roman"/>
          <w:color w:val="000000"/>
          <w:sz w:val="28"/>
          <w:lang w:val="ru-RU"/>
        </w:rPr>
        <w:t>Репина, В. А. Серова и других.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</w:t>
      </w:r>
      <w:r w:rsidRPr="009010CC">
        <w:rPr>
          <w:rFonts w:ascii="Times New Roman" w:hAnsi="Times New Roman"/>
          <w:color w:val="000000"/>
          <w:sz w:val="28"/>
          <w:lang w:val="ru-RU"/>
        </w:rPr>
        <w:t>бежались, догоняют, улетают). Вместо пятен (геометрических фигур) могут быть простые силуэты машинок, птичек, облаков.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</w:t>
      </w:r>
      <w:r w:rsidRPr="009010CC">
        <w:rPr>
          <w:rFonts w:ascii="Times New Roman" w:hAnsi="Times New Roman"/>
          <w:color w:val="000000"/>
          <w:sz w:val="28"/>
          <w:lang w:val="ru-RU"/>
        </w:rPr>
        <w:t>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Совмещение с помощью графич</w:t>
      </w:r>
      <w:r w:rsidRPr="009010CC">
        <w:rPr>
          <w:rFonts w:ascii="Times New Roman" w:hAnsi="Times New Roman"/>
          <w:color w:val="000000"/>
          <w:sz w:val="28"/>
          <w:lang w:val="ru-RU"/>
        </w:rPr>
        <w:t>еского редактора векторного изображения, фотографии и шрифта для создания плаката или поздравительной открытки.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010C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Виртуальны</w:t>
      </w:r>
      <w:r w:rsidRPr="009010CC">
        <w:rPr>
          <w:rFonts w:ascii="Times New Roman" w:hAnsi="Times New Roman"/>
          <w:color w:val="000000"/>
          <w:sz w:val="28"/>
          <w:lang w:val="ru-RU"/>
        </w:rPr>
        <w:t>е путешествия в главные художественные музеи и музеи местные (по выбору учителя).</w:t>
      </w:r>
    </w:p>
    <w:p w:rsidR="00C077D0" w:rsidRPr="009010CC" w:rsidRDefault="00C077D0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C077D0" w:rsidRPr="009010CC" w:rsidRDefault="00706E14">
      <w:pPr>
        <w:spacing w:after="0"/>
        <w:ind w:left="120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077D0" w:rsidRPr="009010CC" w:rsidRDefault="00C077D0">
      <w:pPr>
        <w:spacing w:after="0"/>
        <w:ind w:left="120"/>
        <w:rPr>
          <w:lang w:val="ru-RU"/>
        </w:rPr>
      </w:pP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Правила линейной и воздушной перспективы: уменьшение размера изображения по мере удаления от первого плана, смягчения цветового и тонального </w:t>
      </w:r>
      <w:r w:rsidRPr="009010CC">
        <w:rPr>
          <w:rFonts w:ascii="Times New Roman" w:hAnsi="Times New Roman"/>
          <w:color w:val="000000"/>
          <w:sz w:val="28"/>
          <w:lang w:val="ru-RU"/>
        </w:rPr>
        <w:t>контрастов.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Графическое изображение героев былин, древних легенд, сказок и сказаний разных </w:t>
      </w:r>
      <w:r w:rsidRPr="009010CC">
        <w:rPr>
          <w:rFonts w:ascii="Times New Roman" w:hAnsi="Times New Roman"/>
          <w:color w:val="000000"/>
          <w:sz w:val="28"/>
          <w:lang w:val="ru-RU"/>
        </w:rPr>
        <w:t>народов.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</w:t>
      </w:r>
      <w:r w:rsidRPr="009010CC">
        <w:rPr>
          <w:rFonts w:ascii="Times New Roman" w:hAnsi="Times New Roman"/>
          <w:color w:val="000000"/>
          <w:sz w:val="28"/>
          <w:lang w:val="ru-RU"/>
        </w:rPr>
        <w:t>андшафт).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</w:t>
      </w:r>
      <w:r w:rsidRPr="009010CC">
        <w:rPr>
          <w:rFonts w:ascii="Times New Roman" w:hAnsi="Times New Roman"/>
          <w:color w:val="000000"/>
          <w:sz w:val="28"/>
          <w:lang w:val="ru-RU"/>
        </w:rPr>
        <w:t>выбранной культурной эпохи).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«Скульптур</w:t>
      </w:r>
      <w:r w:rsidRPr="009010CC">
        <w:rPr>
          <w:rFonts w:ascii="Times New Roman" w:hAnsi="Times New Roman"/>
          <w:b/>
          <w:color w:val="000000"/>
          <w:sz w:val="28"/>
          <w:lang w:val="ru-RU"/>
        </w:rPr>
        <w:t>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ительности, трагизма и победительной силы. 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</w:t>
      </w:r>
      <w:r w:rsidRPr="009010CC">
        <w:rPr>
          <w:rFonts w:ascii="Times New Roman" w:hAnsi="Times New Roman"/>
          <w:color w:val="000000"/>
          <w:sz w:val="28"/>
          <w:lang w:val="ru-RU"/>
        </w:rPr>
        <w:t>мотивов в орнаментах разных народов. Орнаменты в архитектуре, на тканях, одежде, предметах быта и другие.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оров и другие. 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</w:t>
      </w:r>
      <w:r w:rsidRPr="009010CC">
        <w:rPr>
          <w:rFonts w:ascii="Times New Roman" w:hAnsi="Times New Roman"/>
          <w:color w:val="000000"/>
          <w:sz w:val="28"/>
          <w:lang w:val="ru-RU"/>
        </w:rPr>
        <w:t>дежды разных сословий, связь украшения костюма мужчины с родом его занятий.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Конструкция традиционных народных жилищ, их связь с окружающей </w:t>
      </w:r>
      <w:r w:rsidRPr="009010CC">
        <w:rPr>
          <w:rFonts w:ascii="Times New Roman" w:hAnsi="Times New Roman"/>
          <w:color w:val="000000"/>
          <w:sz w:val="28"/>
          <w:lang w:val="ru-RU"/>
        </w:rPr>
        <w:t>природой: дома из дерева, глины, камня; юрта и её устройство (каркасный дом); изображение традиционных жилищ.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Деревянная изба, её конструкция и декор. Моделирование избы из бумаги или изображение на плоскости в технике аппликации её фасада и традиционного </w:t>
      </w:r>
      <w:r w:rsidRPr="009010CC">
        <w:rPr>
          <w:rFonts w:ascii="Times New Roman" w:hAnsi="Times New Roman"/>
          <w:color w:val="000000"/>
          <w:sz w:val="28"/>
          <w:lang w:val="ru-RU"/>
        </w:rPr>
        <w:t>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</w:t>
      </w:r>
      <w:r w:rsidRPr="009010CC">
        <w:rPr>
          <w:rFonts w:ascii="Times New Roman" w:hAnsi="Times New Roman"/>
          <w:color w:val="000000"/>
          <w:sz w:val="28"/>
          <w:lang w:val="ru-RU"/>
        </w:rPr>
        <w:t>л. Роль собора в организации жизни древнего города, собор как архитектурная доминанта.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</w:t>
      </w:r>
      <w:r w:rsidRPr="009010CC">
        <w:rPr>
          <w:rFonts w:ascii="Times New Roman" w:hAnsi="Times New Roman"/>
          <w:color w:val="000000"/>
          <w:sz w:val="28"/>
          <w:lang w:val="ru-RU"/>
        </w:rPr>
        <w:t>ь, пагода.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Понимание значения для современных людей сохранения </w:t>
      </w:r>
      <w:r w:rsidRPr="009010CC">
        <w:rPr>
          <w:rFonts w:ascii="Times New Roman" w:hAnsi="Times New Roman"/>
          <w:color w:val="000000"/>
          <w:sz w:val="28"/>
          <w:lang w:val="ru-RU"/>
        </w:rPr>
        <w:t>культурного наследия.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</w:t>
      </w:r>
      <w:r w:rsidRPr="009010CC">
        <w:rPr>
          <w:rFonts w:ascii="Times New Roman" w:hAnsi="Times New Roman"/>
          <w:color w:val="000000"/>
          <w:sz w:val="28"/>
          <w:lang w:val="ru-RU"/>
        </w:rPr>
        <w:t>енной культуры.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кий кремль (и другие с учётом местных архитектурных комплексов, в том числе монастырских). </w:t>
      </w: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</w:t>
      </w:r>
      <w:r w:rsidRPr="009010CC">
        <w:rPr>
          <w:rFonts w:ascii="Times New Roman" w:hAnsi="Times New Roman"/>
          <w:color w:val="000000"/>
          <w:sz w:val="28"/>
          <w:lang w:val="ru-RU"/>
        </w:rPr>
        <w:t>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</w:t>
      </w:r>
      <w:r w:rsidRPr="009010CC">
        <w:rPr>
          <w:rFonts w:ascii="Times New Roman" w:hAnsi="Times New Roman"/>
          <w:color w:val="000000"/>
          <w:sz w:val="28"/>
          <w:lang w:val="ru-RU"/>
        </w:rPr>
        <w:t>циональных культур в современном мире.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</w:t>
      </w:r>
      <w:r w:rsidRPr="009010CC">
        <w:rPr>
          <w:rFonts w:ascii="Times New Roman" w:hAnsi="Times New Roman"/>
          <w:color w:val="000000"/>
          <w:sz w:val="28"/>
          <w:lang w:val="ru-RU"/>
        </w:rPr>
        <w:t>евом кургане (и другие по выбору учителя).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</w:t>
      </w:r>
      <w:r w:rsidRPr="009010CC">
        <w:rPr>
          <w:rFonts w:ascii="Times New Roman" w:hAnsi="Times New Roman"/>
          <w:color w:val="000000"/>
          <w:sz w:val="28"/>
          <w:lang w:val="ru-RU"/>
        </w:rPr>
        <w:t>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</w:t>
      </w:r>
      <w:r w:rsidRPr="009010CC">
        <w:rPr>
          <w:rFonts w:ascii="Times New Roman" w:hAnsi="Times New Roman"/>
          <w:color w:val="000000"/>
          <w:sz w:val="28"/>
          <w:lang w:val="ru-RU"/>
        </w:rPr>
        <w:t>дов (например, юрта, каркасный дом, в том числе с учётом местных традиций).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</w:t>
      </w:r>
      <w:r w:rsidRPr="009010CC">
        <w:rPr>
          <w:rFonts w:ascii="Times New Roman" w:hAnsi="Times New Roman"/>
          <w:color w:val="000000"/>
          <w:sz w:val="28"/>
          <w:lang w:val="ru-RU"/>
        </w:rPr>
        <w:t>собор, пагода, мечеть.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</w:t>
      </w:r>
      <w:r w:rsidRPr="009010CC">
        <w:rPr>
          <w:rFonts w:ascii="Times New Roman" w:hAnsi="Times New Roman"/>
          <w:color w:val="000000"/>
          <w:sz w:val="28"/>
          <w:lang w:val="ru-RU"/>
        </w:rPr>
        <w:t>их условиях).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010C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на те</w:t>
      </w:r>
      <w:r w:rsidRPr="009010CC">
        <w:rPr>
          <w:rFonts w:ascii="Times New Roman" w:hAnsi="Times New Roman"/>
          <w:color w:val="000000"/>
          <w:sz w:val="28"/>
          <w:lang w:val="ru-RU"/>
        </w:rPr>
        <w:t>му архитектуры, декоративного и изобразительного искусства выбранной эпохи или этнокультурных традиций народов России.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C077D0" w:rsidRPr="009010CC" w:rsidRDefault="00C077D0">
      <w:pPr>
        <w:rPr>
          <w:lang w:val="ru-RU"/>
        </w:rPr>
        <w:sectPr w:rsidR="00C077D0" w:rsidRPr="009010CC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24586506"/>
    </w:p>
    <w:bookmarkEnd w:id="11"/>
    <w:p w:rsidR="00C077D0" w:rsidRPr="009010CC" w:rsidRDefault="00706E14">
      <w:pPr>
        <w:spacing w:after="0" w:line="264" w:lineRule="auto"/>
        <w:ind w:left="12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</w:t>
      </w:r>
      <w:r w:rsidRPr="009010CC">
        <w:rPr>
          <w:rFonts w:ascii="Times New Roman" w:hAnsi="Times New Roman"/>
          <w:b/>
          <w:color w:val="000000"/>
          <w:sz w:val="28"/>
          <w:lang w:val="ru-RU"/>
        </w:rPr>
        <w:t>СКУССТВУ НА УРОВНЕ НАЧАЛЬНОГО ОБЩЕГО ОБРАЗОВАНИЯ</w:t>
      </w:r>
    </w:p>
    <w:p w:rsidR="00C077D0" w:rsidRPr="009010CC" w:rsidRDefault="00C077D0">
      <w:pPr>
        <w:spacing w:after="0" w:line="264" w:lineRule="auto"/>
        <w:ind w:left="120"/>
        <w:jc w:val="both"/>
        <w:rPr>
          <w:lang w:val="ru-RU"/>
        </w:rPr>
      </w:pPr>
    </w:p>
    <w:p w:rsidR="00C077D0" w:rsidRPr="009010CC" w:rsidRDefault="00706E14">
      <w:pPr>
        <w:spacing w:after="0" w:line="264" w:lineRule="auto"/>
        <w:ind w:left="12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</w:t>
      </w:r>
      <w:r w:rsidRPr="009010CC">
        <w:rPr>
          <w:rFonts w:ascii="Times New Roman" w:hAnsi="Times New Roman"/>
          <w:color w:val="000000"/>
          <w:sz w:val="28"/>
          <w:lang w:val="ru-RU"/>
        </w:rPr>
        <w:t>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В резуль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тате изучения изобразительного искусства на уровне начального общего образования </w:t>
      </w: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9010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077D0" w:rsidRPr="009010CC" w:rsidRDefault="00706E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C077D0" w:rsidRPr="009010CC" w:rsidRDefault="00706E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</w:t>
      </w:r>
      <w:r w:rsidRPr="009010CC">
        <w:rPr>
          <w:rFonts w:ascii="Times New Roman" w:hAnsi="Times New Roman"/>
          <w:color w:val="000000"/>
          <w:sz w:val="28"/>
          <w:lang w:val="ru-RU"/>
        </w:rPr>
        <w:t>ающие индивидуально-личностные позиции и социально значимые личностные качества;</w:t>
      </w:r>
    </w:p>
    <w:p w:rsidR="00C077D0" w:rsidRDefault="00706E1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77D0" w:rsidRPr="009010CC" w:rsidRDefault="00706E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077D0" w:rsidRPr="009010CC" w:rsidRDefault="00706E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позитивный опыт </w:t>
      </w:r>
      <w:r w:rsidRPr="009010CC">
        <w:rPr>
          <w:rFonts w:ascii="Times New Roman" w:hAnsi="Times New Roman"/>
          <w:color w:val="000000"/>
          <w:sz w:val="28"/>
          <w:lang w:val="ru-RU"/>
        </w:rPr>
        <w:t>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</w:t>
      </w:r>
      <w:r w:rsidRPr="009010C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ной художественной деятельности конкретных знаний о красоте и мудрости, заложенных в культурных традициях. 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</w:t>
      </w:r>
      <w:r w:rsidRPr="009010CC">
        <w:rPr>
          <w:rFonts w:ascii="Times New Roman" w:hAnsi="Times New Roman"/>
          <w:color w:val="000000"/>
          <w:sz w:val="28"/>
          <w:lang w:val="ru-RU"/>
        </w:rPr>
        <w:t>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</w:t>
      </w:r>
      <w:r w:rsidRPr="009010CC">
        <w:rPr>
          <w:rFonts w:ascii="Times New Roman" w:hAnsi="Times New Roman"/>
          <w:color w:val="000000"/>
          <w:sz w:val="28"/>
          <w:lang w:val="ru-RU"/>
        </w:rPr>
        <w:t>ти, способствуют пониманию другого человека, становлению чувства личной ответственности.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</w:t>
      </w:r>
      <w:r w:rsidRPr="009010CC">
        <w:rPr>
          <w:rFonts w:ascii="Times New Roman" w:hAnsi="Times New Roman"/>
          <w:color w:val="000000"/>
          <w:sz w:val="28"/>
          <w:lang w:val="ru-RU"/>
        </w:rPr>
        <w:t>ей способствует росту самосознания, осознания себя как личности и члена общества.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</w:t>
      </w:r>
      <w:r w:rsidRPr="009010CC">
        <w:rPr>
          <w:rFonts w:ascii="Times New Roman" w:hAnsi="Times New Roman"/>
          <w:color w:val="000000"/>
          <w:sz w:val="28"/>
          <w:lang w:val="ru-RU"/>
        </w:rPr>
        <w:t>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</w:t>
      </w:r>
      <w:r w:rsidRPr="009010CC">
        <w:rPr>
          <w:rFonts w:ascii="Times New Roman" w:hAnsi="Times New Roman"/>
          <w:b/>
          <w:color w:val="000000"/>
          <w:sz w:val="28"/>
          <w:lang w:val="ru-RU"/>
        </w:rPr>
        <w:t>еятельности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</w:t>
      </w:r>
      <w:r w:rsidRPr="009010CC">
        <w:rPr>
          <w:rFonts w:ascii="Times New Roman" w:hAnsi="Times New Roman"/>
          <w:color w:val="000000"/>
          <w:sz w:val="28"/>
          <w:lang w:val="ru-RU"/>
        </w:rPr>
        <w:t>льности развиваются при выполнении заданий культурно-исторической направленности.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9010CC">
        <w:rPr>
          <w:rFonts w:ascii="Times New Roman" w:hAnsi="Times New Roman"/>
          <w:color w:val="000000"/>
          <w:sz w:val="28"/>
          <w:lang w:val="ru-RU"/>
        </w:rPr>
        <w:t>особст</w:t>
      </w:r>
      <w:r w:rsidRPr="009010CC">
        <w:rPr>
          <w:rFonts w:ascii="Times New Roman" w:hAnsi="Times New Roman"/>
          <w:color w:val="000000"/>
          <w:sz w:val="28"/>
          <w:lang w:val="ru-RU"/>
        </w:rPr>
        <w:t>вует активному неприятию действий, приносящих вред окружающей среде.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Воспитываются </w:t>
      </w: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9010CC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</w:t>
      </w:r>
      <w:r w:rsidRPr="009010CC">
        <w:rPr>
          <w:rFonts w:ascii="Times New Roman" w:hAnsi="Times New Roman"/>
          <w:color w:val="000000"/>
          <w:sz w:val="28"/>
          <w:lang w:val="ru-RU"/>
        </w:rPr>
        <w:t>нным заданиям по программе.</w:t>
      </w:r>
      <w:bookmarkStart w:id="12" w:name="_Toc124264881"/>
      <w:bookmarkEnd w:id="12"/>
    </w:p>
    <w:p w:rsidR="00C077D0" w:rsidRPr="009010CC" w:rsidRDefault="00706E14">
      <w:pPr>
        <w:spacing w:after="0"/>
        <w:ind w:left="120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77D0" w:rsidRPr="009010CC" w:rsidRDefault="00C077D0">
      <w:pPr>
        <w:spacing w:after="0"/>
        <w:ind w:left="120"/>
        <w:rPr>
          <w:lang w:val="ru-RU"/>
        </w:rPr>
      </w:pPr>
    </w:p>
    <w:p w:rsidR="00C077D0" w:rsidRPr="009010CC" w:rsidRDefault="00706E14">
      <w:pPr>
        <w:spacing w:after="0" w:line="264" w:lineRule="auto"/>
        <w:ind w:left="12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ьные учебные действия, коммуникативные </w:t>
      </w: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C077D0" w:rsidRDefault="00706E1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77D0" w:rsidRPr="009010CC" w:rsidRDefault="00706E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выявлять домин</w:t>
      </w:r>
      <w:r w:rsidRPr="009010CC">
        <w:rPr>
          <w:rFonts w:ascii="Times New Roman" w:hAnsi="Times New Roman"/>
          <w:color w:val="000000"/>
          <w:sz w:val="28"/>
          <w:lang w:val="ru-RU"/>
        </w:rPr>
        <w:t>антные черты (характерные особенности) в визуальном образе;</w:t>
      </w:r>
    </w:p>
    <w:p w:rsidR="00C077D0" w:rsidRPr="009010CC" w:rsidRDefault="00706E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C077D0" w:rsidRPr="009010CC" w:rsidRDefault="00706E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C077D0" w:rsidRPr="009010CC" w:rsidRDefault="00706E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</w:t>
      </w:r>
      <w:r w:rsidRPr="009010CC">
        <w:rPr>
          <w:rFonts w:ascii="Times New Roman" w:hAnsi="Times New Roman"/>
          <w:color w:val="000000"/>
          <w:sz w:val="28"/>
          <w:lang w:val="ru-RU"/>
        </w:rPr>
        <w:t>зе, предмете, конструкции;</w:t>
      </w:r>
    </w:p>
    <w:p w:rsidR="00C077D0" w:rsidRPr="009010CC" w:rsidRDefault="00706E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077D0" w:rsidRDefault="00706E1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77D0" w:rsidRPr="009010CC" w:rsidRDefault="00706E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</w:t>
      </w:r>
      <w:r w:rsidRPr="009010CC">
        <w:rPr>
          <w:rFonts w:ascii="Times New Roman" w:hAnsi="Times New Roman"/>
          <w:color w:val="000000"/>
          <w:sz w:val="28"/>
          <w:lang w:val="ru-RU"/>
        </w:rPr>
        <w:t>ановленных основаниях;</w:t>
      </w:r>
    </w:p>
    <w:p w:rsidR="00C077D0" w:rsidRPr="009010CC" w:rsidRDefault="00706E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077D0" w:rsidRPr="009010CC" w:rsidRDefault="00706E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077D0" w:rsidRPr="009010CC" w:rsidRDefault="00706E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эмоциональное воздействие цветовых </w:t>
      </w:r>
      <w:r w:rsidRPr="009010CC">
        <w:rPr>
          <w:rFonts w:ascii="Times New Roman" w:hAnsi="Times New Roman"/>
          <w:color w:val="000000"/>
          <w:sz w:val="28"/>
          <w:lang w:val="ru-RU"/>
        </w:rPr>
        <w:t>отношений в пространственной среде и плоскостном изображении.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077D0" w:rsidRPr="009010CC" w:rsidRDefault="00706E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</w:t>
      </w:r>
      <w:r w:rsidRPr="009010CC">
        <w:rPr>
          <w:rFonts w:ascii="Times New Roman" w:hAnsi="Times New Roman"/>
          <w:color w:val="000000"/>
          <w:sz w:val="28"/>
          <w:lang w:val="ru-RU"/>
        </w:rPr>
        <w:t>е действия в процессе освоения выразительных свойств различных художественных материалов;</w:t>
      </w:r>
    </w:p>
    <w:p w:rsidR="00C077D0" w:rsidRPr="009010CC" w:rsidRDefault="00706E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077D0" w:rsidRPr="009010CC" w:rsidRDefault="00706E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</w:t>
      </w:r>
      <w:r w:rsidRPr="009010CC">
        <w:rPr>
          <w:rFonts w:ascii="Times New Roman" w:hAnsi="Times New Roman"/>
          <w:color w:val="000000"/>
          <w:sz w:val="28"/>
          <w:lang w:val="ru-RU"/>
        </w:rPr>
        <w:t>, предметного мира человека, городской среды;</w:t>
      </w:r>
    </w:p>
    <w:p w:rsidR="00C077D0" w:rsidRPr="009010CC" w:rsidRDefault="00706E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077D0" w:rsidRPr="009010CC" w:rsidRDefault="00706E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</w:t>
      </w:r>
      <w:r w:rsidRPr="009010CC">
        <w:rPr>
          <w:rFonts w:ascii="Times New Roman" w:hAnsi="Times New Roman"/>
          <w:color w:val="000000"/>
          <w:sz w:val="28"/>
          <w:lang w:val="ru-RU"/>
        </w:rPr>
        <w:t>становкам по результатам проведённого наблюдения;</w:t>
      </w:r>
    </w:p>
    <w:p w:rsidR="00C077D0" w:rsidRPr="009010CC" w:rsidRDefault="00706E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077D0" w:rsidRPr="009010CC" w:rsidRDefault="00706E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077D0" w:rsidRPr="009010CC" w:rsidRDefault="00706E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классифицир</w:t>
      </w:r>
      <w:r w:rsidRPr="009010CC">
        <w:rPr>
          <w:rFonts w:ascii="Times New Roman" w:hAnsi="Times New Roman"/>
          <w:color w:val="000000"/>
          <w:sz w:val="28"/>
          <w:lang w:val="ru-RU"/>
        </w:rPr>
        <w:t>овать произведения изобразительного искусства по жанрам в качестве инструмента анализа содержания произведений;</w:t>
      </w:r>
    </w:p>
    <w:p w:rsidR="00C077D0" w:rsidRPr="009010CC" w:rsidRDefault="00706E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</w:t>
      </w:r>
      <w:r w:rsidRPr="009010CC">
        <w:rPr>
          <w:rFonts w:ascii="Times New Roman" w:hAnsi="Times New Roman"/>
          <w:color w:val="000000"/>
          <w:sz w:val="28"/>
          <w:lang w:val="ru-RU"/>
        </w:rPr>
        <w:t>ией как часть познавательных универсальных учебных действий:</w:t>
      </w:r>
    </w:p>
    <w:p w:rsidR="00C077D0" w:rsidRDefault="00706E14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77D0" w:rsidRPr="009010CC" w:rsidRDefault="00706E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C077D0" w:rsidRPr="009010CC" w:rsidRDefault="00706E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выбирать источник для получения информации: поисковые системы Интернета, цифровые </w:t>
      </w:r>
      <w:r w:rsidRPr="009010CC">
        <w:rPr>
          <w:rFonts w:ascii="Times New Roman" w:hAnsi="Times New Roman"/>
          <w:color w:val="000000"/>
          <w:sz w:val="28"/>
          <w:lang w:val="ru-RU"/>
        </w:rPr>
        <w:t>электронные средства, справочники, художественные альбомы и детские книги;</w:t>
      </w:r>
    </w:p>
    <w:p w:rsidR="00C077D0" w:rsidRPr="009010CC" w:rsidRDefault="00706E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077D0" w:rsidRPr="009010CC" w:rsidRDefault="00706E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заданную или выбранную тему и представлять её в различных видах: рисунках и эскизах, электронных презентациях;</w:t>
      </w:r>
    </w:p>
    <w:p w:rsidR="00C077D0" w:rsidRPr="009010CC" w:rsidRDefault="00706E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(галереи) на основе установок и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C077D0" w:rsidRPr="009010CC" w:rsidRDefault="00706E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C077D0" w:rsidRPr="009010CC" w:rsidRDefault="00706E14">
      <w:pPr>
        <w:spacing w:after="0" w:line="264" w:lineRule="auto"/>
        <w:ind w:left="12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077D0" w:rsidRPr="009010CC" w:rsidRDefault="00706E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077D0" w:rsidRPr="009010CC" w:rsidRDefault="00706E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077D0" w:rsidRPr="009010CC" w:rsidRDefault="00706E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находить общее решение и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разрешать конфликты на основе общих позиций и учёта интересов в процессе совместной художественной деятельности;</w:t>
      </w:r>
    </w:p>
    <w:p w:rsidR="00C077D0" w:rsidRPr="009010CC" w:rsidRDefault="00706E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077D0" w:rsidRPr="009010CC" w:rsidRDefault="00706E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</w:t>
      </w:r>
      <w:r w:rsidRPr="009010CC">
        <w:rPr>
          <w:rFonts w:ascii="Times New Roman" w:hAnsi="Times New Roman"/>
          <w:color w:val="000000"/>
          <w:sz w:val="28"/>
          <w:lang w:val="ru-RU"/>
        </w:rPr>
        <w:t>удожественного творчества с позиций их содержания и в соответствии с учебной задачей, поставленной учителем;</w:t>
      </w:r>
    </w:p>
    <w:p w:rsidR="00C077D0" w:rsidRPr="009010CC" w:rsidRDefault="00706E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077D0" w:rsidRPr="009010CC" w:rsidRDefault="00706E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взаимодейст</w:t>
      </w:r>
      <w:r w:rsidRPr="009010CC">
        <w:rPr>
          <w:rFonts w:ascii="Times New Roman" w:hAnsi="Times New Roman"/>
          <w:color w:val="000000"/>
          <w:sz w:val="28"/>
          <w:lang w:val="ru-RU"/>
        </w:rPr>
        <w:t>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077D0" w:rsidRPr="009010CC" w:rsidRDefault="00706E14">
      <w:pPr>
        <w:spacing w:after="0" w:line="264" w:lineRule="auto"/>
        <w:ind w:left="12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Овлад</w:t>
      </w:r>
      <w:r w:rsidRPr="009010CC">
        <w:rPr>
          <w:rFonts w:ascii="Times New Roman" w:hAnsi="Times New Roman"/>
          <w:b/>
          <w:color w:val="000000"/>
          <w:sz w:val="28"/>
          <w:lang w:val="ru-RU"/>
        </w:rPr>
        <w:t>ение универсальными регулятивными действиями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077D0" w:rsidRPr="009010CC" w:rsidRDefault="00706E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</w:t>
      </w:r>
      <w:r w:rsidRPr="009010CC">
        <w:rPr>
          <w:rFonts w:ascii="Times New Roman" w:hAnsi="Times New Roman"/>
          <w:color w:val="000000"/>
          <w:sz w:val="28"/>
          <w:lang w:val="ru-RU"/>
        </w:rPr>
        <w:t>;</w:t>
      </w:r>
    </w:p>
    <w:p w:rsidR="00C077D0" w:rsidRPr="009010CC" w:rsidRDefault="00706E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C077D0" w:rsidRPr="009010CC" w:rsidRDefault="00706E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077D0" w:rsidRPr="009010CC" w:rsidRDefault="00706E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соотносить свои де</w:t>
      </w:r>
      <w:r w:rsidRPr="009010CC">
        <w:rPr>
          <w:rFonts w:ascii="Times New Roman" w:hAnsi="Times New Roman"/>
          <w:color w:val="000000"/>
          <w:sz w:val="28"/>
          <w:lang w:val="ru-RU"/>
        </w:rPr>
        <w:t>йствия с планируемыми результатами, осуществлять контроль своей деятельности в процессе достижения результата.</w:t>
      </w:r>
    </w:p>
    <w:p w:rsidR="00C077D0" w:rsidRPr="009010CC" w:rsidRDefault="00C077D0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C077D0" w:rsidRPr="009010CC" w:rsidRDefault="00C077D0">
      <w:pPr>
        <w:spacing w:after="0"/>
        <w:ind w:left="120"/>
        <w:rPr>
          <w:lang w:val="ru-RU"/>
        </w:rPr>
      </w:pPr>
    </w:p>
    <w:p w:rsidR="00C077D0" w:rsidRPr="009010CC" w:rsidRDefault="00706E14">
      <w:pPr>
        <w:spacing w:after="0"/>
        <w:ind w:left="120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77D0" w:rsidRPr="009010CC" w:rsidRDefault="00C077D0">
      <w:pPr>
        <w:spacing w:after="0" w:line="264" w:lineRule="auto"/>
        <w:ind w:left="120"/>
        <w:jc w:val="both"/>
        <w:rPr>
          <w:lang w:val="ru-RU"/>
        </w:rPr>
      </w:pPr>
    </w:p>
    <w:p w:rsidR="00C077D0" w:rsidRPr="009010CC" w:rsidRDefault="00706E14">
      <w:pPr>
        <w:spacing w:after="0" w:line="264" w:lineRule="auto"/>
        <w:ind w:left="12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010C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</w:t>
      </w:r>
      <w:r w:rsidRPr="009010CC">
        <w:rPr>
          <w:rFonts w:ascii="Times New Roman" w:hAnsi="Times New Roman"/>
          <w:color w:val="000000"/>
          <w:sz w:val="28"/>
          <w:lang w:val="ru-RU"/>
        </w:rPr>
        <w:t>тельному искусству: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9010CC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Приобретать первичный опыт в создании графического рисунка на основе знакомства со средствами </w:t>
      </w:r>
      <w:r w:rsidRPr="009010CC">
        <w:rPr>
          <w:rFonts w:ascii="Times New Roman" w:hAnsi="Times New Roman"/>
          <w:color w:val="000000"/>
          <w:sz w:val="28"/>
          <w:lang w:val="ru-RU"/>
        </w:rPr>
        <w:t>изобразительного языка.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Учиться анализировать </w:t>
      </w:r>
      <w:r w:rsidRPr="009010CC">
        <w:rPr>
          <w:rFonts w:ascii="Times New Roman" w:hAnsi="Times New Roman"/>
          <w:color w:val="000000"/>
          <w:sz w:val="28"/>
          <w:lang w:val="ru-RU"/>
        </w:rPr>
        <w:t>соотношения пропорций, визуально сравнивать пространственные величины.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рисунка.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</w:t>
      </w:r>
      <w:r w:rsidRPr="009010CC">
        <w:rPr>
          <w:rFonts w:ascii="Times New Roman" w:hAnsi="Times New Roman"/>
          <w:color w:val="000000"/>
          <w:sz w:val="28"/>
          <w:lang w:val="ru-RU"/>
        </w:rPr>
        <w:t>иций выраженного в рисунке содержания и графических средств его выражения (в рамках программного материала).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</w:t>
      </w:r>
      <w:r w:rsidRPr="009010CC">
        <w:rPr>
          <w:rFonts w:ascii="Times New Roman" w:hAnsi="Times New Roman"/>
          <w:color w:val="000000"/>
          <w:sz w:val="28"/>
          <w:lang w:val="ru-RU"/>
        </w:rPr>
        <w:t>ения, которые рождает каждый цвет.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Вес</w:t>
      </w:r>
      <w:r w:rsidRPr="009010CC">
        <w:rPr>
          <w:rFonts w:ascii="Times New Roman" w:hAnsi="Times New Roman"/>
          <w:color w:val="000000"/>
          <w:sz w:val="28"/>
          <w:lang w:val="ru-RU"/>
        </w:rPr>
        <w:t>ти творческую работу на заданную тему с опорой на зрительные впечатления, организованные педагогом.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</w:t>
      </w:r>
      <w:r w:rsidRPr="009010CC">
        <w:rPr>
          <w:rFonts w:ascii="Times New Roman" w:hAnsi="Times New Roman"/>
          <w:color w:val="000000"/>
          <w:sz w:val="28"/>
          <w:lang w:val="ru-RU"/>
        </w:rPr>
        <w:t>ы плодов).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</w:t>
      </w:r>
      <w:r w:rsidRPr="009010CC">
        <w:rPr>
          <w:rFonts w:ascii="Times New Roman" w:hAnsi="Times New Roman"/>
          <w:color w:val="000000"/>
          <w:sz w:val="28"/>
          <w:lang w:val="ru-RU"/>
        </w:rPr>
        <w:t>тивно-прикладного искусства.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орнаментальной </w:t>
      </w:r>
      <w:r w:rsidRPr="009010CC">
        <w:rPr>
          <w:rFonts w:ascii="Times New Roman" w:hAnsi="Times New Roman"/>
          <w:color w:val="000000"/>
          <w:sz w:val="28"/>
          <w:lang w:val="ru-RU"/>
        </w:rPr>
        <w:t>декоративной композиции (стилизованной: декоративный цветок или птица).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каргополь</w:t>
      </w:r>
      <w:r w:rsidRPr="009010CC">
        <w:rPr>
          <w:rFonts w:ascii="Times New Roman" w:hAnsi="Times New Roman"/>
          <w:color w:val="000000"/>
          <w:sz w:val="28"/>
          <w:lang w:val="ru-RU"/>
        </w:rPr>
        <w:t>ская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«Архитектур</w:t>
      </w:r>
      <w:r w:rsidRPr="009010CC">
        <w:rPr>
          <w:rFonts w:ascii="Times New Roman" w:hAnsi="Times New Roman"/>
          <w:b/>
          <w:color w:val="000000"/>
          <w:sz w:val="28"/>
          <w:lang w:val="ru-RU"/>
        </w:rPr>
        <w:t>а».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простых геометрических тел.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«Во</w:t>
      </w:r>
      <w:r w:rsidRPr="009010CC">
        <w:rPr>
          <w:rFonts w:ascii="Times New Roman" w:hAnsi="Times New Roman"/>
          <w:b/>
          <w:color w:val="000000"/>
          <w:sz w:val="28"/>
          <w:lang w:val="ru-RU"/>
        </w:rPr>
        <w:t>сприятие произведений искусства»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Приобретат</w:t>
      </w:r>
      <w:r w:rsidRPr="009010CC">
        <w:rPr>
          <w:rFonts w:ascii="Times New Roman" w:hAnsi="Times New Roman"/>
          <w:color w:val="000000"/>
          <w:sz w:val="28"/>
          <w:lang w:val="ru-RU"/>
        </w:rPr>
        <w:t>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</w:t>
      </w:r>
      <w:r w:rsidRPr="009010CC">
        <w:rPr>
          <w:rFonts w:ascii="Times New Roman" w:hAnsi="Times New Roman"/>
          <w:color w:val="000000"/>
          <w:sz w:val="28"/>
          <w:lang w:val="ru-RU"/>
        </w:rPr>
        <w:t>етической задачи (установки).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новый опыт воспр</w:t>
      </w:r>
      <w:r w:rsidRPr="009010CC">
        <w:rPr>
          <w:rFonts w:ascii="Times New Roman" w:hAnsi="Times New Roman"/>
          <w:color w:val="000000"/>
          <w:sz w:val="28"/>
          <w:lang w:val="ru-RU"/>
        </w:rPr>
        <w:t>иятия художественных иллюстраций в детских книгах и отношения к ним в соответствии с учебной установкой.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опыт об</w:t>
      </w:r>
      <w:r w:rsidRPr="009010CC">
        <w:rPr>
          <w:rFonts w:ascii="Times New Roman" w:hAnsi="Times New Roman"/>
          <w:color w:val="000000"/>
          <w:sz w:val="28"/>
          <w:lang w:val="ru-RU"/>
        </w:rPr>
        <w:t>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C077D0" w:rsidRPr="009010CC" w:rsidRDefault="00706E14">
      <w:pPr>
        <w:spacing w:after="0" w:line="264" w:lineRule="auto"/>
        <w:ind w:left="12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010C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</w:t>
      </w:r>
      <w:r w:rsidRPr="009010CC">
        <w:rPr>
          <w:rFonts w:ascii="Times New Roman" w:hAnsi="Times New Roman"/>
          <w:color w:val="000000"/>
          <w:sz w:val="28"/>
          <w:lang w:val="ru-RU"/>
        </w:rPr>
        <w:t>ьному искусству: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</w:t>
      </w:r>
      <w:r w:rsidRPr="009010CC">
        <w:rPr>
          <w:rFonts w:ascii="Times New Roman" w:hAnsi="Times New Roman"/>
          <w:color w:val="000000"/>
          <w:sz w:val="28"/>
          <w:lang w:val="ru-RU"/>
        </w:rPr>
        <w:t>й по характеру и способу наложения линии.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</w:t>
      </w:r>
      <w:r w:rsidRPr="009010CC">
        <w:rPr>
          <w:rFonts w:ascii="Times New Roman" w:hAnsi="Times New Roman"/>
          <w:color w:val="000000"/>
          <w:sz w:val="28"/>
          <w:lang w:val="ru-RU"/>
        </w:rPr>
        <w:t>ия соотносить пропорции в рисунках птиц и животных (с опорой на зрительские впечатления и анализ).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</w:t>
      </w:r>
      <w:r w:rsidRPr="009010CC">
        <w:rPr>
          <w:rFonts w:ascii="Times New Roman" w:hAnsi="Times New Roman"/>
          <w:color w:val="000000"/>
          <w:sz w:val="28"/>
          <w:lang w:val="ru-RU"/>
        </w:rPr>
        <w:t>я рисунка, осваивая навык штриховки.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</w:t>
      </w:r>
      <w:r w:rsidRPr="009010CC">
        <w:rPr>
          <w:rFonts w:ascii="Times New Roman" w:hAnsi="Times New Roman"/>
          <w:color w:val="000000"/>
          <w:sz w:val="28"/>
          <w:lang w:val="ru-RU"/>
        </w:rPr>
        <w:t>щие качества гуаши.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ки цвета; осваивать смешение цветных красок с </w:t>
      </w: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 xml:space="preserve">Осваивать эмоциональную выразительность цвета: цвет звонкий и </w:t>
      </w:r>
      <w:r w:rsidRPr="009010CC">
        <w:rPr>
          <w:rFonts w:ascii="Times New Roman" w:hAnsi="Times New Roman"/>
          <w:color w:val="000000"/>
          <w:sz w:val="28"/>
          <w:lang w:val="ru-RU"/>
        </w:rPr>
        <w:t>яркий, радостный; цвет мягкий, «глухой» и мрачный и другое.</w:t>
      </w:r>
      <w:proofErr w:type="gramEnd"/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моря.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Познакомиться с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</w:t>
      </w:r>
      <w:r w:rsidRPr="009010CC">
        <w:rPr>
          <w:rFonts w:ascii="Times New Roman" w:hAnsi="Times New Roman"/>
          <w:color w:val="000000"/>
          <w:sz w:val="28"/>
          <w:lang w:val="ru-RU"/>
        </w:rPr>
        <w:t>й формы и разного характера движения этой формы (изображения зверушки).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Приобретать опыт выполнения эскиза </w:t>
      </w:r>
      <w:r w:rsidRPr="009010CC">
        <w:rPr>
          <w:rFonts w:ascii="Times New Roman" w:hAnsi="Times New Roman"/>
          <w:color w:val="000000"/>
          <w:sz w:val="28"/>
          <w:lang w:val="ru-RU"/>
        </w:rPr>
        <w:t>геометрического орнамента кружева или вышивки на основе природных мотивов.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к народным сказкам лучших художников-иллюстраторов (например, И. Я.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</w:t>
      </w:r>
      <w:r w:rsidRPr="009010CC">
        <w:rPr>
          <w:rFonts w:ascii="Times New Roman" w:hAnsi="Times New Roman"/>
          <w:color w:val="000000"/>
          <w:sz w:val="28"/>
          <w:lang w:val="ru-RU"/>
        </w:rPr>
        <w:t>го характера, его представления о красоте.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Учас</w:t>
      </w:r>
      <w:r w:rsidRPr="009010CC">
        <w:rPr>
          <w:rFonts w:ascii="Times New Roman" w:hAnsi="Times New Roman"/>
          <w:color w:val="000000"/>
          <w:sz w:val="28"/>
          <w:lang w:val="ru-RU"/>
        </w:rPr>
        <w:t>твовать в коллективной работе по построению из бумаги пространственного макета сказочного города или детской площадки.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</w:t>
      </w:r>
      <w:r w:rsidRPr="009010CC">
        <w:rPr>
          <w:rFonts w:ascii="Times New Roman" w:hAnsi="Times New Roman"/>
          <w:color w:val="000000"/>
          <w:sz w:val="28"/>
          <w:lang w:val="ru-RU"/>
        </w:rPr>
        <w:t>циональные соотношения.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</w:t>
      </w:r>
      <w:r w:rsidRPr="009010CC">
        <w:rPr>
          <w:rFonts w:ascii="Times New Roman" w:hAnsi="Times New Roman"/>
          <w:color w:val="000000"/>
          <w:sz w:val="28"/>
          <w:lang w:val="ru-RU"/>
        </w:rPr>
        <w:t>и внимание к архитектурным постройкам.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</w:t>
      </w:r>
      <w:r w:rsidRPr="009010CC">
        <w:rPr>
          <w:rFonts w:ascii="Times New Roman" w:hAnsi="Times New Roman"/>
          <w:color w:val="000000"/>
          <w:sz w:val="28"/>
          <w:lang w:val="ru-RU"/>
        </w:rPr>
        <w:t>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</w:t>
      </w:r>
      <w:r w:rsidRPr="009010CC">
        <w:rPr>
          <w:rFonts w:ascii="Times New Roman" w:hAnsi="Times New Roman"/>
          <w:color w:val="000000"/>
          <w:sz w:val="28"/>
          <w:lang w:val="ru-RU"/>
        </w:rPr>
        <w:t>рироды, а также потребность в таком наблюдении.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</w:t>
      </w:r>
      <w:r w:rsidRPr="009010CC">
        <w:rPr>
          <w:rFonts w:ascii="Times New Roman" w:hAnsi="Times New Roman"/>
          <w:color w:val="000000"/>
          <w:sz w:val="28"/>
          <w:lang w:val="ru-RU"/>
        </w:rPr>
        <w:t>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Чару</w:t>
      </w:r>
      <w:r w:rsidRPr="009010CC">
        <w:rPr>
          <w:rFonts w:ascii="Times New Roman" w:hAnsi="Times New Roman"/>
          <w:color w:val="000000"/>
          <w:sz w:val="28"/>
          <w:lang w:val="ru-RU"/>
        </w:rPr>
        <w:t>шина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Знать имена и 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возможности изобра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10C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в компьютерно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010C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C077D0" w:rsidRPr="009010CC" w:rsidRDefault="00706E14">
      <w:pPr>
        <w:spacing w:after="0" w:line="264" w:lineRule="auto"/>
        <w:ind w:left="12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010C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  <w:r w:rsidRPr="009010C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</w:t>
      </w:r>
      <w:r w:rsidRPr="009010CC">
        <w:rPr>
          <w:rFonts w:ascii="Times New Roman" w:hAnsi="Times New Roman"/>
          <w:color w:val="000000"/>
          <w:sz w:val="28"/>
          <w:lang w:val="ru-RU"/>
        </w:rPr>
        <w:t>) и изображения, рисунок заглавной буквицы, создание иллюстраций, размещение текста и иллюстраций на развороте.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Создавать практиче</w:t>
      </w:r>
      <w:r w:rsidRPr="009010CC">
        <w:rPr>
          <w:rFonts w:ascii="Times New Roman" w:hAnsi="Times New Roman"/>
          <w:color w:val="000000"/>
          <w:sz w:val="28"/>
          <w:lang w:val="ru-RU"/>
        </w:rPr>
        <w:t>скую творческую работу – поздравительную открытку, совмещая в ней шрифт и изображение.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</w:t>
      </w:r>
      <w:r w:rsidRPr="009010CC">
        <w:rPr>
          <w:rFonts w:ascii="Times New Roman" w:hAnsi="Times New Roman"/>
          <w:color w:val="000000"/>
          <w:sz w:val="28"/>
          <w:lang w:val="ru-RU"/>
        </w:rPr>
        <w:t>еловека, взаимное расположение частей лица.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</w:t>
      </w:r>
      <w:r w:rsidRPr="009010CC">
        <w:rPr>
          <w:rFonts w:ascii="Times New Roman" w:hAnsi="Times New Roman"/>
          <w:color w:val="000000"/>
          <w:sz w:val="28"/>
          <w:lang w:val="ru-RU"/>
        </w:rPr>
        <w:t>мпозиции (натюрморта) по наблюдению натуры или по представлению.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творческой живописной работы </w:t>
      </w:r>
      <w:r w:rsidRPr="009010CC">
        <w:rPr>
          <w:rFonts w:ascii="Times New Roman" w:hAnsi="Times New Roman"/>
          <w:color w:val="000000"/>
          <w:sz w:val="28"/>
          <w:lang w:val="ru-RU"/>
        </w:rPr>
        <w:t>– натюрморта с ярко выраженным настроением или «натюрморта-автопортрета».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</w:t>
      </w:r>
      <w:r w:rsidRPr="009010CC">
        <w:rPr>
          <w:rFonts w:ascii="Times New Roman" w:hAnsi="Times New Roman"/>
          <w:color w:val="000000"/>
          <w:sz w:val="28"/>
          <w:lang w:val="ru-RU"/>
        </w:rPr>
        <w:t>дожника в театре.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Выполнить тематическую композицию «Праздник в городе» на основе наблюдений, по памяти и по </w:t>
      </w:r>
      <w:r w:rsidRPr="009010CC">
        <w:rPr>
          <w:rFonts w:ascii="Times New Roman" w:hAnsi="Times New Roman"/>
          <w:color w:val="000000"/>
          <w:sz w:val="28"/>
          <w:lang w:val="ru-RU"/>
        </w:rPr>
        <w:t>представлению.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Учиться создавать игрушку из подручного </w:t>
      </w:r>
      <w:r w:rsidRPr="009010CC">
        <w:rPr>
          <w:rFonts w:ascii="Times New Roman" w:hAnsi="Times New Roman"/>
          <w:color w:val="000000"/>
          <w:sz w:val="28"/>
          <w:lang w:val="ru-RU"/>
        </w:rPr>
        <w:t>нехудожественного материала путём добавления к ней необходимых деталей и тем самым «одушевления образа».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</w:t>
      </w:r>
      <w:r w:rsidRPr="009010CC">
        <w:rPr>
          <w:rFonts w:ascii="Times New Roman" w:hAnsi="Times New Roman"/>
          <w:color w:val="000000"/>
          <w:sz w:val="28"/>
          <w:lang w:val="ru-RU"/>
        </w:rPr>
        <w:t>й скульптуры.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</w:t>
      </w:r>
      <w:r w:rsidRPr="009010CC">
        <w:rPr>
          <w:rFonts w:ascii="Times New Roman" w:hAnsi="Times New Roman"/>
          <w:color w:val="000000"/>
          <w:sz w:val="28"/>
          <w:lang w:val="ru-RU"/>
        </w:rPr>
        <w:t>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</w:t>
      </w:r>
      <w:r w:rsidRPr="009010CC">
        <w:rPr>
          <w:rFonts w:ascii="Times New Roman" w:hAnsi="Times New Roman"/>
          <w:color w:val="000000"/>
          <w:sz w:val="28"/>
          <w:lang w:val="ru-RU"/>
        </w:rPr>
        <w:t>ь с опорой на зрительный материал о видах симметрии в сетчатом орнаменте.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«Архи</w:t>
      </w:r>
      <w:r w:rsidRPr="009010CC">
        <w:rPr>
          <w:rFonts w:ascii="Times New Roman" w:hAnsi="Times New Roman"/>
          <w:b/>
          <w:color w:val="000000"/>
          <w:sz w:val="28"/>
          <w:lang w:val="ru-RU"/>
        </w:rPr>
        <w:t>тектура»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</w:t>
      </w:r>
      <w:r w:rsidRPr="009010CC">
        <w:rPr>
          <w:rFonts w:ascii="Times New Roman" w:hAnsi="Times New Roman"/>
          <w:color w:val="000000"/>
          <w:sz w:val="28"/>
          <w:lang w:val="ru-RU"/>
        </w:rPr>
        <w:t>зданию такого макета.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>) транспортное средство</w:t>
      </w:r>
      <w:r w:rsidRPr="009010CC">
        <w:rPr>
          <w:rFonts w:ascii="Times New Roman" w:hAnsi="Times New Roman"/>
          <w:color w:val="000000"/>
          <w:sz w:val="28"/>
          <w:lang w:val="ru-RU"/>
        </w:rPr>
        <w:t>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</w:t>
      </w:r>
      <w:r w:rsidRPr="009010CC">
        <w:rPr>
          <w:rFonts w:ascii="Times New Roman" w:hAnsi="Times New Roman"/>
          <w:color w:val="000000"/>
          <w:sz w:val="28"/>
          <w:lang w:val="ru-RU"/>
        </w:rPr>
        <w:t>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</w:t>
      </w:r>
      <w:r w:rsidRPr="009010CC">
        <w:rPr>
          <w:rFonts w:ascii="Times New Roman" w:hAnsi="Times New Roman"/>
          <w:color w:val="000000"/>
          <w:sz w:val="28"/>
          <w:lang w:val="ru-RU"/>
        </w:rPr>
        <w:t>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</w:t>
      </w:r>
      <w:r w:rsidRPr="009010CC">
        <w:rPr>
          <w:rFonts w:ascii="Times New Roman" w:hAnsi="Times New Roman"/>
          <w:color w:val="000000"/>
          <w:sz w:val="28"/>
          <w:lang w:val="ru-RU"/>
        </w:rPr>
        <w:t>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</w:t>
      </w:r>
      <w:r w:rsidRPr="009010CC">
        <w:rPr>
          <w:rFonts w:ascii="Times New Roman" w:hAnsi="Times New Roman"/>
          <w:color w:val="000000"/>
          <w:sz w:val="28"/>
          <w:lang w:val="ru-RU"/>
        </w:rPr>
        <w:t>дметом изображения.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иртуальные интерактивные путешествия в художественные музеи, участвовать в исследовательских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</w:t>
      </w:r>
      <w:r w:rsidRPr="009010CC">
        <w:rPr>
          <w:rFonts w:ascii="Times New Roman" w:hAnsi="Times New Roman"/>
          <w:color w:val="000000"/>
          <w:sz w:val="28"/>
          <w:lang w:val="ru-RU"/>
        </w:rPr>
        <w:t>х (по выбору учителя), приобретать представления об их произведениях.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</w:t>
      </w:r>
      <w:r w:rsidRPr="009010CC">
        <w:rPr>
          <w:rFonts w:ascii="Times New Roman" w:hAnsi="Times New Roman"/>
          <w:color w:val="000000"/>
          <w:sz w:val="28"/>
          <w:lang w:val="ru-RU"/>
        </w:rPr>
        <w:t>, Государственный музей изобразительных искусств имени А. С. Пушкина.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Осваивать приёмы работы в </w:t>
      </w:r>
      <w:r w:rsidRPr="009010CC">
        <w:rPr>
          <w:rFonts w:ascii="Times New Roman" w:hAnsi="Times New Roman"/>
          <w:color w:val="000000"/>
          <w:sz w:val="28"/>
          <w:lang w:val="ru-RU"/>
        </w:rPr>
        <w:t>графическом редакторе с линиями, геометрическими фигурами, инструментами традиционного рисования.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ентов путём различных повторений рисунка </w:t>
      </w: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</w:t>
      </w:r>
      <w:r w:rsidRPr="009010CC">
        <w:rPr>
          <w:rFonts w:ascii="Times New Roman" w:hAnsi="Times New Roman"/>
          <w:color w:val="000000"/>
          <w:sz w:val="28"/>
          <w:lang w:val="ru-RU"/>
        </w:rPr>
        <w:t>ора схематическое изменение мимики лица.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C077D0" w:rsidRPr="009010CC" w:rsidRDefault="00706E14">
      <w:pPr>
        <w:spacing w:after="0" w:line="264" w:lineRule="auto"/>
        <w:ind w:left="12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010C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программы по изобразительному искусству: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</w:t>
      </w:r>
      <w:r w:rsidRPr="009010CC">
        <w:rPr>
          <w:rFonts w:ascii="Times New Roman" w:hAnsi="Times New Roman"/>
          <w:color w:val="000000"/>
          <w:sz w:val="28"/>
          <w:lang w:val="ru-RU"/>
        </w:rPr>
        <w:t>ей фигуры и учиться применять эти знания в своих рисунках.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</w:t>
      </w:r>
      <w:r w:rsidRPr="009010CC">
        <w:rPr>
          <w:rFonts w:ascii="Times New Roman" w:hAnsi="Times New Roman"/>
          <w:color w:val="000000"/>
          <w:sz w:val="28"/>
          <w:lang w:val="ru-RU"/>
        </w:rPr>
        <w:t>дставителей народов разных культур.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</w:t>
      </w:r>
      <w:r w:rsidRPr="009010CC">
        <w:rPr>
          <w:rFonts w:ascii="Times New Roman" w:hAnsi="Times New Roman"/>
          <w:color w:val="000000"/>
          <w:sz w:val="28"/>
          <w:lang w:val="ru-RU"/>
        </w:rPr>
        <w:t>я среднерусской природы).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</w:t>
      </w:r>
      <w:r w:rsidRPr="009010CC">
        <w:rPr>
          <w:rFonts w:ascii="Times New Roman" w:hAnsi="Times New Roman"/>
          <w:color w:val="000000"/>
          <w:sz w:val="28"/>
          <w:lang w:val="ru-RU"/>
        </w:rPr>
        <w:t>ловека, детского портрета или автопортрета, портрета персонажа (по представлению из выбранной культурной эпохи).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Участвовать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</w:t>
      </w:r>
      <w:r w:rsidRPr="009010CC">
        <w:rPr>
          <w:rFonts w:ascii="Times New Roman" w:hAnsi="Times New Roman"/>
          <w:color w:val="000000"/>
          <w:sz w:val="28"/>
          <w:lang w:val="ru-RU"/>
        </w:rPr>
        <w:t>льной культуры.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</w:t>
      </w:r>
      <w:r w:rsidRPr="009010CC">
        <w:rPr>
          <w:rFonts w:ascii="Times New Roman" w:hAnsi="Times New Roman"/>
          <w:color w:val="000000"/>
          <w:sz w:val="28"/>
          <w:lang w:val="ru-RU"/>
        </w:rPr>
        <w:t>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</w:t>
      </w:r>
      <w:r w:rsidRPr="009010CC">
        <w:rPr>
          <w:rFonts w:ascii="Times New Roman" w:hAnsi="Times New Roman"/>
          <w:color w:val="000000"/>
          <w:sz w:val="28"/>
          <w:lang w:val="ru-RU"/>
        </w:rPr>
        <w:t>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Получить представления о красоте русского народного костюма </w:t>
      </w:r>
      <w:r w:rsidRPr="009010CC">
        <w:rPr>
          <w:rFonts w:ascii="Times New Roman" w:hAnsi="Times New Roman"/>
          <w:color w:val="000000"/>
          <w:sz w:val="28"/>
          <w:lang w:val="ru-RU"/>
        </w:rPr>
        <w:t>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 xml:space="preserve">Познакомиться с женским и мужским костюмами в традициях разных народов, со своеобразием одежды в </w:t>
      </w:r>
      <w:r w:rsidRPr="009010CC">
        <w:rPr>
          <w:rFonts w:ascii="Times New Roman" w:hAnsi="Times New Roman"/>
          <w:color w:val="000000"/>
          <w:sz w:val="28"/>
          <w:lang w:val="ru-RU"/>
        </w:rPr>
        <w:t>разных культурах и в разные эпохи.</w:t>
      </w:r>
      <w:proofErr w:type="gramEnd"/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</w:t>
      </w:r>
      <w:r w:rsidRPr="009010CC">
        <w:rPr>
          <w:rFonts w:ascii="Times New Roman" w:hAnsi="Times New Roman"/>
          <w:color w:val="000000"/>
          <w:sz w:val="28"/>
          <w:lang w:val="ru-RU"/>
        </w:rPr>
        <w:t>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</w:t>
      </w:r>
      <w:r w:rsidRPr="009010CC">
        <w:rPr>
          <w:rFonts w:ascii="Times New Roman" w:hAnsi="Times New Roman"/>
          <w:color w:val="000000"/>
          <w:sz w:val="28"/>
          <w:lang w:val="ru-RU"/>
        </w:rPr>
        <w:t>ого жилища – юрты.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</w:t>
      </w:r>
      <w:r w:rsidRPr="009010CC">
        <w:rPr>
          <w:rFonts w:ascii="Times New Roman" w:hAnsi="Times New Roman"/>
          <w:color w:val="000000"/>
          <w:sz w:val="28"/>
          <w:lang w:val="ru-RU"/>
        </w:rPr>
        <w:t>меть общее, целостное образное представление о древнегреческой культуре.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</w:t>
      </w:r>
      <w:r w:rsidRPr="009010CC">
        <w:rPr>
          <w:rFonts w:ascii="Times New Roman" w:hAnsi="Times New Roman"/>
          <w:color w:val="000000"/>
          <w:sz w:val="28"/>
          <w:lang w:val="ru-RU"/>
        </w:rPr>
        <w:t>нская мечеть, уметь изображать их.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Формировать во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и других по выбор</w:t>
      </w:r>
      <w:r w:rsidRPr="009010CC">
        <w:rPr>
          <w:rFonts w:ascii="Times New Roman" w:hAnsi="Times New Roman"/>
          <w:color w:val="000000"/>
          <w:sz w:val="28"/>
          <w:lang w:val="ru-RU"/>
        </w:rPr>
        <w:t>у учителя).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</w:t>
      </w:r>
      <w:r w:rsidRPr="009010CC">
        <w:rPr>
          <w:rFonts w:ascii="Times New Roman" w:hAnsi="Times New Roman"/>
          <w:color w:val="000000"/>
          <w:sz w:val="28"/>
          <w:lang w:val="ru-RU"/>
        </w:rPr>
        <w:t>вянного зодчества (архитектурный комплекс на острове Кижи).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Москве.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9010C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10CC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ом кургане, «Воин-освободитель» в берлинском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</w:t>
      </w:r>
      <w:r w:rsidRPr="009010CC">
        <w:rPr>
          <w:rFonts w:ascii="Times New Roman" w:hAnsi="Times New Roman"/>
          <w:color w:val="000000"/>
          <w:sz w:val="28"/>
          <w:lang w:val="ru-RU"/>
        </w:rPr>
        <w:t>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</w:t>
      </w:r>
      <w:r w:rsidRPr="009010CC">
        <w:rPr>
          <w:rFonts w:ascii="Times New Roman" w:hAnsi="Times New Roman"/>
          <w:color w:val="000000"/>
          <w:sz w:val="28"/>
          <w:lang w:val="ru-RU"/>
        </w:rPr>
        <w:t>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</w:t>
      </w:r>
      <w:r w:rsidRPr="009010CC">
        <w:rPr>
          <w:rFonts w:ascii="Times New Roman" w:hAnsi="Times New Roman"/>
          <w:color w:val="000000"/>
          <w:sz w:val="28"/>
          <w:lang w:val="ru-RU"/>
        </w:rPr>
        <w:t>угих (по выбору учителя).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10C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</w:t>
      </w:r>
      <w:r w:rsidRPr="009010CC">
        <w:rPr>
          <w:rFonts w:ascii="Times New Roman" w:hAnsi="Times New Roman"/>
          <w:color w:val="000000"/>
          <w:sz w:val="28"/>
          <w:lang w:val="ru-RU"/>
        </w:rPr>
        <w:t>щений, цветовых и тональных изменений.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Использовать поисковую систему для </w:t>
      </w:r>
      <w:r w:rsidRPr="009010CC">
        <w:rPr>
          <w:rFonts w:ascii="Times New Roman" w:hAnsi="Times New Roman"/>
          <w:color w:val="000000"/>
          <w:sz w:val="28"/>
          <w:lang w:val="ru-RU"/>
        </w:rPr>
        <w:t>знакомства с разными видами деревянного дома на основе избы и традициями её украшений.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внешний и внутренний вид юрты. 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</w:t>
      </w:r>
      <w:r w:rsidRPr="009010CC">
        <w:rPr>
          <w:rFonts w:ascii="Times New Roman" w:hAnsi="Times New Roman"/>
          <w:color w:val="000000"/>
          <w:sz w:val="28"/>
          <w:lang w:val="ru-RU"/>
        </w:rPr>
        <w:t>кий собор, пагода, мечеть).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</w:t>
      </w:r>
      <w:r w:rsidRPr="009010CC">
        <w:rPr>
          <w:rFonts w:ascii="Times New Roman" w:hAnsi="Times New Roman"/>
          <w:color w:val="000000"/>
          <w:sz w:val="28"/>
          <w:lang w:val="ru-RU"/>
        </w:rPr>
        <w:t>ю схематического движения человека).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010C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</w:t>
      </w:r>
      <w:r w:rsidRPr="009010CC">
        <w:rPr>
          <w:rFonts w:ascii="Times New Roman" w:hAnsi="Times New Roman"/>
          <w:color w:val="000000"/>
          <w:sz w:val="28"/>
          <w:lang w:val="ru-RU"/>
        </w:rPr>
        <w:t>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C077D0" w:rsidRPr="009010CC" w:rsidRDefault="00706E14">
      <w:pPr>
        <w:spacing w:after="0" w:line="264" w:lineRule="auto"/>
        <w:ind w:firstLine="600"/>
        <w:jc w:val="both"/>
        <w:rPr>
          <w:lang w:val="ru-RU"/>
        </w:rPr>
      </w:pPr>
      <w:r w:rsidRPr="009010CC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</w:t>
      </w:r>
      <w:r w:rsidRPr="009010CC">
        <w:rPr>
          <w:rFonts w:ascii="Times New Roman" w:hAnsi="Times New Roman"/>
          <w:color w:val="000000"/>
          <w:sz w:val="28"/>
          <w:lang w:val="ru-RU"/>
        </w:rPr>
        <w:t xml:space="preserve">никам, в отечественные и зарубежные художественные музеи (галереи) на основе установок и </w:t>
      </w:r>
      <w:proofErr w:type="spellStart"/>
      <w:r w:rsidRPr="009010C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010CC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C077D0" w:rsidRPr="009010CC" w:rsidRDefault="00C077D0">
      <w:pPr>
        <w:rPr>
          <w:lang w:val="ru-RU"/>
        </w:rPr>
        <w:sectPr w:rsidR="00C077D0" w:rsidRPr="009010CC">
          <w:pgSz w:w="11906" w:h="16383"/>
          <w:pgMar w:top="1134" w:right="850" w:bottom="1134" w:left="1701" w:header="720" w:footer="720" w:gutter="0"/>
          <w:cols w:space="720"/>
        </w:sectPr>
      </w:pPr>
      <w:bookmarkStart w:id="16" w:name="block-24586503"/>
    </w:p>
    <w:bookmarkEnd w:id="16"/>
    <w:p w:rsidR="00C077D0" w:rsidRDefault="00706E14">
      <w:pPr>
        <w:spacing w:after="0"/>
        <w:ind w:left="120"/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077D0" w:rsidRDefault="00706E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C077D0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7D0" w:rsidRDefault="00C077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7D0" w:rsidRDefault="00C077D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7D0" w:rsidRDefault="00C077D0"/>
        </w:tc>
      </w:tr>
      <w:tr w:rsidR="00C077D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Default="00C077D0"/>
        </w:tc>
      </w:tr>
    </w:tbl>
    <w:p w:rsidR="00C077D0" w:rsidRDefault="00C077D0">
      <w:pPr>
        <w:sectPr w:rsidR="00C077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77D0" w:rsidRDefault="00706E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C077D0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7D0" w:rsidRDefault="00C077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7D0" w:rsidRDefault="00C077D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7D0" w:rsidRDefault="00C077D0"/>
        </w:tc>
      </w:tr>
      <w:tr w:rsidR="00C077D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Default="00C077D0"/>
        </w:tc>
      </w:tr>
    </w:tbl>
    <w:p w:rsidR="00C077D0" w:rsidRDefault="00C077D0">
      <w:pPr>
        <w:sectPr w:rsidR="00C077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77D0" w:rsidRDefault="00706E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C077D0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7D0" w:rsidRDefault="00C077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7D0" w:rsidRDefault="00C077D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7D0" w:rsidRDefault="00C077D0"/>
        </w:tc>
      </w:tr>
      <w:tr w:rsidR="00C077D0" w:rsidRPr="009010C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077D0" w:rsidRPr="009010C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077D0" w:rsidRPr="009010C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077D0" w:rsidRPr="009010C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077D0" w:rsidRPr="009010C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077D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Default="00C077D0"/>
        </w:tc>
      </w:tr>
    </w:tbl>
    <w:p w:rsidR="00C077D0" w:rsidRDefault="00C077D0">
      <w:pPr>
        <w:sectPr w:rsidR="00C077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77D0" w:rsidRDefault="00706E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C077D0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7D0" w:rsidRDefault="00C077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7D0" w:rsidRDefault="00C077D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7D0" w:rsidRDefault="00C077D0"/>
        </w:tc>
      </w:tr>
      <w:tr w:rsidR="00C077D0" w:rsidRPr="009010C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077D0" w:rsidRPr="009010C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077D0" w:rsidRPr="009010C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077D0" w:rsidRPr="009010C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077D0" w:rsidRPr="009010C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077D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77D0" w:rsidRDefault="00C077D0"/>
        </w:tc>
      </w:tr>
    </w:tbl>
    <w:p w:rsidR="00C077D0" w:rsidRDefault="00C077D0">
      <w:pPr>
        <w:sectPr w:rsidR="00C077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77D0" w:rsidRDefault="00C077D0">
      <w:pPr>
        <w:sectPr w:rsidR="00C077D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7" w:name="block-24586504"/>
    </w:p>
    <w:bookmarkEnd w:id="17"/>
    <w:p w:rsidR="00C077D0" w:rsidRDefault="00706E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077D0" w:rsidRDefault="00706E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166"/>
        <w:gridCol w:w="1327"/>
        <w:gridCol w:w="1843"/>
        <w:gridCol w:w="1912"/>
        <w:gridCol w:w="1425"/>
        <w:gridCol w:w="2223"/>
      </w:tblGrid>
      <w:tr w:rsidR="00C077D0">
        <w:trPr>
          <w:trHeight w:val="144"/>
          <w:tblCellSpacing w:w="0" w:type="dxa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7D0" w:rsidRDefault="00C077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7D0" w:rsidRDefault="00C077D0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7D0" w:rsidRDefault="00C077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7D0" w:rsidRDefault="00C077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7D0" w:rsidRDefault="00C077D0"/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вокруг нас: рассматриваем </w:t>
            </w: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</w:t>
            </w: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</w:t>
            </w: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(коврик-осень / </w:t>
            </w: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 на крыльях: рисуем бабочек и создаем коллективную работу – </w:t>
            </w: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Узоры, которые создали люди: рисуем цветок или птицу </w:t>
            </w: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Украшения </w:t>
            </w: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</w:t>
            </w: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</w:t>
            </w: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</w:t>
            </w: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создаем </w:t>
            </w: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077D0" w:rsidRDefault="00C077D0">
            <w:pPr>
              <w:spacing w:after="0"/>
              <w:ind w:left="135"/>
            </w:pPr>
          </w:p>
        </w:tc>
      </w:tr>
      <w:tr w:rsidR="00C077D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7D0" w:rsidRPr="009010CC" w:rsidRDefault="00706E14">
            <w:pPr>
              <w:spacing w:after="0"/>
              <w:ind w:left="135"/>
              <w:rPr>
                <w:lang w:val="ru-RU"/>
              </w:rPr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 w:rsidRPr="00901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077D0" w:rsidRDefault="00706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7D0" w:rsidRDefault="00C077D0"/>
        </w:tc>
      </w:tr>
    </w:tbl>
    <w:p w:rsidR="00C077D0" w:rsidRDefault="00C077D0">
      <w:pPr>
        <w:sectPr w:rsidR="00C077D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8" w:name="block-24586507"/>
    </w:p>
    <w:bookmarkEnd w:id="18"/>
    <w:p w:rsidR="00C077D0" w:rsidRDefault="00706E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077D0" w:rsidRDefault="00706E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077D0" w:rsidRPr="009010CC" w:rsidRDefault="00706E1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010CC">
        <w:rPr>
          <w:rFonts w:ascii="Times New Roman" w:hAnsi="Times New Roman" w:cs="Times New Roman"/>
          <w:sz w:val="28"/>
          <w:szCs w:val="28"/>
          <w:lang w:val="ru-RU"/>
        </w:rPr>
        <w:t xml:space="preserve">Изобразительное искусство. 3 класс/Горяева Н.А., </w:t>
      </w:r>
      <w:proofErr w:type="spellStart"/>
      <w:r w:rsidRPr="009010CC">
        <w:rPr>
          <w:rFonts w:ascii="Times New Roman" w:hAnsi="Times New Roman" w:cs="Times New Roman"/>
          <w:sz w:val="28"/>
          <w:szCs w:val="28"/>
          <w:lang w:val="ru-RU"/>
        </w:rPr>
        <w:t>Неменская</w:t>
      </w:r>
      <w:proofErr w:type="spellEnd"/>
      <w:r w:rsidRPr="009010CC">
        <w:rPr>
          <w:rFonts w:ascii="Times New Roman" w:hAnsi="Times New Roman" w:cs="Times New Roman"/>
          <w:sz w:val="28"/>
          <w:szCs w:val="28"/>
          <w:lang w:val="ru-RU"/>
        </w:rPr>
        <w:t xml:space="preserve"> Л.А., Питерских А.С. и другие; под редакцией </w:t>
      </w:r>
      <w:proofErr w:type="spellStart"/>
      <w:r w:rsidRPr="009010CC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Pr="009010CC">
        <w:rPr>
          <w:rFonts w:ascii="Times New Roman" w:hAnsi="Times New Roman" w:cs="Times New Roman"/>
          <w:sz w:val="28"/>
          <w:szCs w:val="28"/>
          <w:lang w:val="ru-RU"/>
        </w:rPr>
        <w:t xml:space="preserve"> Б.М., Акционерное общество «Издательство «Просвещение»</w:t>
      </w:r>
    </w:p>
    <w:p w:rsidR="00C077D0" w:rsidRPr="009010CC" w:rsidRDefault="00C077D0">
      <w:pPr>
        <w:spacing w:after="0"/>
        <w:ind w:left="120"/>
        <w:rPr>
          <w:lang w:val="ru-RU"/>
        </w:rPr>
      </w:pPr>
    </w:p>
    <w:p w:rsidR="00C077D0" w:rsidRPr="009010CC" w:rsidRDefault="00706E14">
      <w:pPr>
        <w:spacing w:after="0" w:line="480" w:lineRule="auto"/>
        <w:ind w:left="120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077D0" w:rsidRPr="009010CC" w:rsidRDefault="00706E1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010CC">
        <w:rPr>
          <w:rFonts w:ascii="Times New Roman" w:hAnsi="Times New Roman" w:cs="Times New Roman"/>
          <w:sz w:val="28"/>
          <w:szCs w:val="28"/>
          <w:lang w:val="ru-RU"/>
        </w:rPr>
        <w:t>Наглядн</w:t>
      </w:r>
      <w:r w:rsidRPr="009010CC">
        <w:rPr>
          <w:rFonts w:ascii="Times New Roman" w:hAnsi="Times New Roman" w:cs="Times New Roman"/>
          <w:sz w:val="28"/>
          <w:szCs w:val="28"/>
          <w:lang w:val="ru-RU"/>
        </w:rPr>
        <w:t>ые пособия, таблицы, муляжи, схемы, диски</w:t>
      </w:r>
    </w:p>
    <w:p w:rsidR="00C077D0" w:rsidRPr="009010CC" w:rsidRDefault="00C077D0">
      <w:pPr>
        <w:spacing w:after="0"/>
        <w:ind w:left="120"/>
        <w:rPr>
          <w:lang w:val="ru-RU"/>
        </w:rPr>
      </w:pPr>
    </w:p>
    <w:p w:rsidR="00C077D0" w:rsidRPr="009010CC" w:rsidRDefault="00706E14">
      <w:pPr>
        <w:spacing w:after="0" w:line="480" w:lineRule="auto"/>
        <w:ind w:left="120"/>
        <w:rPr>
          <w:lang w:val="ru-RU"/>
        </w:rPr>
      </w:pPr>
      <w:r w:rsidRPr="009010C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077D0" w:rsidRDefault="00706E14">
      <w:pPr>
        <w:rPr>
          <w:rFonts w:ascii="Times New Roman" w:hAnsi="Times New Roman" w:cs="Times New Roman"/>
          <w:sz w:val="28"/>
          <w:szCs w:val="28"/>
        </w:rPr>
        <w:sectPr w:rsidR="00C077D0">
          <w:pgSz w:w="11906" w:h="16383"/>
          <w:pgMar w:top="1134" w:right="850" w:bottom="1134" w:left="1701" w:header="720" w:footer="720" w:gutter="0"/>
          <w:cols w:space="720"/>
        </w:sectPr>
      </w:pPr>
      <w:bookmarkStart w:id="19" w:name="block-18107245"/>
      <w:r>
        <w:rPr>
          <w:rFonts w:ascii="Times New Roman" w:hAnsi="Times New Roman" w:cs="Times New Roman"/>
          <w:sz w:val="28"/>
          <w:szCs w:val="28"/>
        </w:rPr>
        <w:t xml:space="preserve"> https//infourok.ru YTTPS//VK.COM/CLUB204167892 </w:t>
      </w:r>
      <w:proofErr w:type="spellStart"/>
      <w:r>
        <w:rPr>
          <w:rFonts w:ascii="Times New Roman" w:hAnsi="Times New Roman" w:cs="Times New Roman"/>
          <w:sz w:val="28"/>
          <w:szCs w:val="28"/>
        </w:rPr>
        <w:t>conf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ipk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tula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resh.edu.ru pedsovet.su </w:t>
      </w:r>
    </w:p>
    <w:bookmarkEnd w:id="19"/>
    <w:p w:rsidR="00C077D0" w:rsidRDefault="00C077D0">
      <w:pPr>
        <w:spacing w:after="0" w:line="480" w:lineRule="auto"/>
        <w:ind w:left="120"/>
      </w:pPr>
    </w:p>
    <w:p w:rsidR="00C077D0" w:rsidRDefault="00C077D0">
      <w:pPr>
        <w:sectPr w:rsidR="00C077D0">
          <w:pgSz w:w="11906" w:h="16383"/>
          <w:pgMar w:top="1134" w:right="850" w:bottom="1134" w:left="1701" w:header="720" w:footer="720" w:gutter="0"/>
          <w:cols w:space="720"/>
        </w:sectPr>
      </w:pPr>
      <w:bookmarkStart w:id="20" w:name="block-24586508"/>
    </w:p>
    <w:bookmarkEnd w:id="20"/>
    <w:p w:rsidR="00C077D0" w:rsidRDefault="00C077D0"/>
    <w:sectPr w:rsidR="00C077D0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E14" w:rsidRDefault="00706E14">
      <w:pPr>
        <w:spacing w:line="240" w:lineRule="auto"/>
      </w:pPr>
      <w:r>
        <w:separator/>
      </w:r>
    </w:p>
  </w:endnote>
  <w:endnote w:type="continuationSeparator" w:id="0">
    <w:p w:rsidR="00706E14" w:rsidRDefault="00706E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E14" w:rsidRDefault="00706E14">
      <w:pPr>
        <w:spacing w:after="0"/>
      </w:pPr>
      <w:r>
        <w:separator/>
      </w:r>
    </w:p>
  </w:footnote>
  <w:footnote w:type="continuationSeparator" w:id="0">
    <w:p w:rsidR="00706E14" w:rsidRDefault="00706E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3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4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5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7D0"/>
    <w:rsid w:val="00706E14"/>
    <w:rsid w:val="009010CC"/>
    <w:rsid w:val="00C077D0"/>
    <w:rsid w:val="6CFF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89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10282</Words>
  <Characters>58610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Истоминская ООШ</Company>
  <LinksUpToDate>false</LinksUpToDate>
  <CharactersWithSpaces>68755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2026-02-15T10:38:00Z</dcterms:created>
  <dcterms:modified xsi:type="dcterms:W3CDTF">2026-02-15T10:38:00Z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AFBC25AD6D004AACADAE00D78F520785_12</vt:lpwstr>
  </property>
</Properties>
</file>